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A3151" w14:textId="788F7ABC" w:rsidR="00DF5940" w:rsidRPr="00DF5940" w:rsidRDefault="00886A04" w:rsidP="007166CE">
      <w:pPr>
        <w:pStyle w:val="berschrift1"/>
        <w:rPr>
          <w:sz w:val="48"/>
        </w:rPr>
      </w:pPr>
      <w:r>
        <w:rPr>
          <w:noProof/>
          <w:sz w:val="48"/>
        </w:rPr>
        <w:drawing>
          <wp:inline distT="0" distB="0" distL="0" distR="0" wp14:anchorId="33646B9E" wp14:editId="7B420C7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440ED8E" w14:textId="0B384776" w:rsidR="007166CE" w:rsidRDefault="007166CE" w:rsidP="007166CE">
      <w:pPr>
        <w:pStyle w:val="berschrift1"/>
      </w:pPr>
      <w:r>
        <w:br w:type="page"/>
      </w:r>
      <w:r>
        <w:lastRenderedPageBreak/>
        <w:t>Vorwort</w:t>
      </w:r>
    </w:p>
    <w:p w14:paraId="69E6375A"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FE65E92"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3C6EFF1" w14:textId="77777777" w:rsidR="007166CE" w:rsidRDefault="007166CE" w:rsidP="007166CE">
      <w:r>
        <w:t>Euch allen wünsche ich Gottes reichen Segen und dass Ihr für Euch interessante Texte hier findet. Für Anregungen bin ich immer dankbar.</w:t>
      </w:r>
    </w:p>
    <w:p w14:paraId="01EFAF6B" w14:textId="77777777" w:rsidR="007166CE" w:rsidRDefault="007166CE" w:rsidP="007166CE">
      <w:r>
        <w:t>Gruß &amp; Segen,</w:t>
      </w:r>
    </w:p>
    <w:p w14:paraId="63295E8E" w14:textId="77777777" w:rsidR="007166CE" w:rsidRDefault="007166CE" w:rsidP="007166CE">
      <w:r>
        <w:t>Andreas</w:t>
      </w:r>
    </w:p>
    <w:p w14:paraId="451D60C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44B8B1A" w14:textId="77777777" w:rsidR="0097207C" w:rsidRDefault="0097207C" w:rsidP="0097207C">
      <w:pPr>
        <w:pStyle w:val="berschrift1"/>
        <w:rPr>
          <w:sz w:val="48"/>
        </w:rPr>
      </w:pPr>
      <w:r>
        <w:t xml:space="preserve">Corvinus, Antonius - Ein </w:t>
      </w:r>
      <w:proofErr w:type="spellStart"/>
      <w:r>
        <w:t>Sendebrieff</w:t>
      </w:r>
      <w:proofErr w:type="spellEnd"/>
      <w:r>
        <w:t xml:space="preserve"> an alle die vom Adel,</w:t>
      </w:r>
    </w:p>
    <w:p w14:paraId="01243333" w14:textId="77777777" w:rsidR="0097207C" w:rsidRDefault="0097207C" w:rsidP="0097207C">
      <w:pPr>
        <w:pStyle w:val="StandardWeb"/>
      </w:pPr>
      <w:r>
        <w:rPr>
          <w:rStyle w:val="Fett"/>
          <w:rFonts w:eastAsiaTheme="majorEastAsia"/>
        </w:rPr>
        <w:t xml:space="preserve">so in dem löblichen Fürstenthum </w:t>
      </w:r>
      <w:proofErr w:type="spellStart"/>
      <w:r>
        <w:rPr>
          <w:rStyle w:val="Fett"/>
          <w:rFonts w:eastAsiaTheme="majorEastAsia"/>
        </w:rPr>
        <w:t>Hertzogen</w:t>
      </w:r>
      <w:proofErr w:type="spellEnd"/>
      <w:r>
        <w:rPr>
          <w:rStyle w:val="Fett"/>
          <w:rFonts w:eastAsiaTheme="majorEastAsia"/>
        </w:rPr>
        <w:t xml:space="preserve"> Erichs, </w:t>
      </w:r>
      <w:proofErr w:type="spellStart"/>
      <w:r>
        <w:rPr>
          <w:rStyle w:val="Fett"/>
          <w:rFonts w:eastAsiaTheme="majorEastAsia"/>
        </w:rPr>
        <w:t>ire</w:t>
      </w:r>
      <w:proofErr w:type="spellEnd"/>
      <w:r>
        <w:rPr>
          <w:rStyle w:val="Fett"/>
          <w:rFonts w:eastAsiaTheme="majorEastAsia"/>
        </w:rPr>
        <w:t xml:space="preserve"> </w:t>
      </w:r>
      <w:proofErr w:type="spellStart"/>
      <w:r>
        <w:rPr>
          <w:rStyle w:val="Fett"/>
          <w:rFonts w:eastAsiaTheme="majorEastAsia"/>
        </w:rPr>
        <w:t>kinder</w:t>
      </w:r>
      <w:proofErr w:type="spellEnd"/>
      <w:r>
        <w:rPr>
          <w:rStyle w:val="Fett"/>
          <w:rFonts w:eastAsiaTheme="majorEastAsia"/>
        </w:rPr>
        <w:t xml:space="preserve">, </w:t>
      </w:r>
      <w:proofErr w:type="spellStart"/>
      <w:r>
        <w:rPr>
          <w:rStyle w:val="Fett"/>
          <w:rFonts w:eastAsiaTheme="majorEastAsia"/>
        </w:rPr>
        <w:t>schwester</w:t>
      </w:r>
      <w:proofErr w:type="spellEnd"/>
      <w:r>
        <w:rPr>
          <w:rStyle w:val="Fett"/>
          <w:rFonts w:eastAsiaTheme="majorEastAsia"/>
        </w:rPr>
        <w:t xml:space="preserve">, und </w:t>
      </w:r>
      <w:proofErr w:type="spellStart"/>
      <w:r>
        <w:rPr>
          <w:rStyle w:val="Fett"/>
          <w:rFonts w:eastAsiaTheme="majorEastAsia"/>
        </w:rPr>
        <w:t>verwanten</w:t>
      </w:r>
      <w:proofErr w:type="spellEnd"/>
      <w:r>
        <w:rPr>
          <w:rStyle w:val="Fett"/>
          <w:rFonts w:eastAsiaTheme="majorEastAsia"/>
        </w:rPr>
        <w:t xml:space="preserve"> etc. in den </w:t>
      </w:r>
      <w:proofErr w:type="spellStart"/>
      <w:r>
        <w:rPr>
          <w:rStyle w:val="Fett"/>
          <w:rFonts w:eastAsiaTheme="majorEastAsia"/>
        </w:rPr>
        <w:t>Klösteren</w:t>
      </w:r>
      <w:proofErr w:type="spellEnd"/>
      <w:r>
        <w:rPr>
          <w:rStyle w:val="Fett"/>
          <w:rFonts w:eastAsiaTheme="majorEastAsia"/>
        </w:rPr>
        <w:t xml:space="preserve"> haben, die angefangen Reformation, und sonderlich die </w:t>
      </w:r>
      <w:proofErr w:type="spellStart"/>
      <w:r>
        <w:rPr>
          <w:rStyle w:val="Fett"/>
          <w:rFonts w:eastAsiaTheme="majorEastAsia"/>
        </w:rPr>
        <w:t>empfahung</w:t>
      </w:r>
      <w:proofErr w:type="spellEnd"/>
      <w:r>
        <w:rPr>
          <w:rStyle w:val="Fett"/>
          <w:rFonts w:eastAsiaTheme="majorEastAsia"/>
        </w:rPr>
        <w:t xml:space="preserve"> des </w:t>
      </w:r>
      <w:proofErr w:type="spellStart"/>
      <w:r>
        <w:rPr>
          <w:rStyle w:val="Fett"/>
          <w:rFonts w:eastAsiaTheme="majorEastAsia"/>
        </w:rPr>
        <w:t>hochwirdigen</w:t>
      </w:r>
      <w:proofErr w:type="spellEnd"/>
      <w:r>
        <w:rPr>
          <w:rStyle w:val="Fett"/>
          <w:rFonts w:eastAsiaTheme="majorEastAsia"/>
        </w:rPr>
        <w:t xml:space="preserve"> Sacraments und </w:t>
      </w:r>
      <w:proofErr w:type="spellStart"/>
      <w:r>
        <w:rPr>
          <w:rStyle w:val="Fett"/>
          <w:rFonts w:eastAsiaTheme="majorEastAsia"/>
        </w:rPr>
        <w:t>ablegung</w:t>
      </w:r>
      <w:proofErr w:type="spellEnd"/>
      <w:r>
        <w:rPr>
          <w:rStyle w:val="Fett"/>
          <w:rFonts w:eastAsiaTheme="majorEastAsia"/>
        </w:rPr>
        <w:t xml:space="preserve"> der kappen belangen. </w:t>
      </w:r>
    </w:p>
    <w:p w14:paraId="64CCDB54" w14:textId="77777777" w:rsidR="0097207C" w:rsidRDefault="0097207C" w:rsidP="0097207C">
      <w:pPr>
        <w:pStyle w:val="StandardWeb"/>
      </w:pPr>
      <w:r>
        <w:rPr>
          <w:rStyle w:val="Fett"/>
          <w:rFonts w:eastAsiaTheme="majorEastAsia"/>
        </w:rPr>
        <w:t xml:space="preserve">Durch Anto. </w:t>
      </w:r>
      <w:proofErr w:type="spellStart"/>
      <w:r>
        <w:rPr>
          <w:rStyle w:val="Fett"/>
          <w:rFonts w:eastAsiaTheme="majorEastAsia"/>
        </w:rPr>
        <w:t>Corvinum</w:t>
      </w:r>
      <w:proofErr w:type="spellEnd"/>
      <w:r>
        <w:rPr>
          <w:rStyle w:val="Fett"/>
          <w:rFonts w:eastAsiaTheme="majorEastAsia"/>
        </w:rPr>
        <w:t xml:space="preserve"> geschrieben.</w:t>
      </w:r>
      <w:r>
        <w:t xml:space="preserve"> </w:t>
      </w:r>
    </w:p>
    <w:p w14:paraId="22072160" w14:textId="77777777" w:rsidR="0097207C" w:rsidRDefault="0097207C" w:rsidP="0097207C">
      <w:pPr>
        <w:pStyle w:val="StandardWeb"/>
      </w:pPr>
      <w:r>
        <w:t xml:space="preserve">M. D. XLV. </w:t>
      </w:r>
    </w:p>
    <w:p w14:paraId="0698287C" w14:textId="77777777" w:rsidR="0097207C" w:rsidRDefault="0097207C" w:rsidP="0097207C">
      <w:pPr>
        <w:pStyle w:val="StandardWeb"/>
      </w:pPr>
      <w:r>
        <w:t xml:space="preserve">Den gestrengen, Ehrbaren und </w:t>
      </w:r>
      <w:proofErr w:type="spellStart"/>
      <w:r>
        <w:t>vesten</w:t>
      </w:r>
      <w:proofErr w:type="spellEnd"/>
      <w:r>
        <w:t xml:space="preserve">, allen Edelleuten, so </w:t>
      </w:r>
      <w:proofErr w:type="spellStart"/>
      <w:r>
        <w:t>jre</w:t>
      </w:r>
      <w:proofErr w:type="spellEnd"/>
      <w:r>
        <w:t xml:space="preserve"> </w:t>
      </w:r>
      <w:proofErr w:type="spellStart"/>
      <w:r>
        <w:t>kinder</w:t>
      </w:r>
      <w:proofErr w:type="spellEnd"/>
      <w:r>
        <w:t xml:space="preserve">, </w:t>
      </w:r>
      <w:proofErr w:type="spellStart"/>
      <w:r>
        <w:t>schwester</w:t>
      </w:r>
      <w:proofErr w:type="spellEnd"/>
      <w:r>
        <w:t xml:space="preserve"> oder </w:t>
      </w:r>
      <w:proofErr w:type="spellStart"/>
      <w:r>
        <w:t>verwanten</w:t>
      </w:r>
      <w:proofErr w:type="spellEnd"/>
      <w:r>
        <w:t xml:space="preserve"> in den </w:t>
      </w:r>
      <w:proofErr w:type="spellStart"/>
      <w:r>
        <w:t>Klösteren</w:t>
      </w:r>
      <w:proofErr w:type="spellEnd"/>
      <w:r>
        <w:t xml:space="preserve">, dem Durchlauchtigen, Hochgeboren Fürsten und Herrn, Herrn Erichen </w:t>
      </w:r>
      <w:proofErr w:type="spellStart"/>
      <w:r>
        <w:t>Hertzogen</w:t>
      </w:r>
      <w:proofErr w:type="spellEnd"/>
      <w:r>
        <w:t xml:space="preserve"> zu </w:t>
      </w:r>
      <w:proofErr w:type="spellStart"/>
      <w:r>
        <w:t>Braunschweich</w:t>
      </w:r>
      <w:proofErr w:type="spellEnd"/>
      <w:r>
        <w:t xml:space="preserve"> und </w:t>
      </w:r>
      <w:proofErr w:type="spellStart"/>
      <w:r>
        <w:t>Leuneburg</w:t>
      </w:r>
      <w:proofErr w:type="spellEnd"/>
      <w:r>
        <w:t xml:space="preserve">, meinem G. F. und H. </w:t>
      </w:r>
      <w:proofErr w:type="spellStart"/>
      <w:r>
        <w:t>unterworffen</w:t>
      </w:r>
      <w:proofErr w:type="spellEnd"/>
      <w:r>
        <w:t xml:space="preserve">, haben, wünsche ich Antonius </w:t>
      </w:r>
      <w:proofErr w:type="spellStart"/>
      <w:r>
        <w:t>Coruinus</w:t>
      </w:r>
      <w:proofErr w:type="spellEnd"/>
      <w:r>
        <w:t xml:space="preserve"> </w:t>
      </w:r>
      <w:proofErr w:type="spellStart"/>
      <w:r>
        <w:t>gnad</w:t>
      </w:r>
      <w:proofErr w:type="spellEnd"/>
      <w:r>
        <w:t xml:space="preserve"> und </w:t>
      </w:r>
      <w:proofErr w:type="spellStart"/>
      <w:r>
        <w:t>fried</w:t>
      </w:r>
      <w:proofErr w:type="spellEnd"/>
      <w:r>
        <w:t xml:space="preserve"> durch Christum. </w:t>
      </w:r>
    </w:p>
    <w:p w14:paraId="1655D0E6" w14:textId="77777777" w:rsidR="0097207C" w:rsidRDefault="0097207C" w:rsidP="0097207C">
      <w:pPr>
        <w:pStyle w:val="StandardWeb"/>
      </w:pPr>
      <w:r>
        <w:t xml:space="preserve">Gestrenge, Ehrbare und </w:t>
      </w:r>
      <w:proofErr w:type="spellStart"/>
      <w:r>
        <w:t>veste</w:t>
      </w:r>
      <w:proofErr w:type="spellEnd"/>
      <w:r>
        <w:t xml:space="preserve"> lieben </w:t>
      </w:r>
      <w:proofErr w:type="spellStart"/>
      <w:r>
        <w:t>Junckeren</w:t>
      </w:r>
      <w:proofErr w:type="spellEnd"/>
      <w:r>
        <w:t xml:space="preserve">, Es </w:t>
      </w:r>
      <w:proofErr w:type="spellStart"/>
      <w:r>
        <w:t>seind</w:t>
      </w:r>
      <w:proofErr w:type="spellEnd"/>
      <w:r>
        <w:t xml:space="preserve"> </w:t>
      </w:r>
      <w:proofErr w:type="spellStart"/>
      <w:r>
        <w:t>ungeferlich</w:t>
      </w:r>
      <w:proofErr w:type="spellEnd"/>
      <w:r>
        <w:t xml:space="preserve"> vier </w:t>
      </w:r>
      <w:proofErr w:type="spellStart"/>
      <w:r>
        <w:t>jar</w:t>
      </w:r>
      <w:proofErr w:type="spellEnd"/>
      <w:r>
        <w:t xml:space="preserve">, das die </w:t>
      </w:r>
      <w:proofErr w:type="spellStart"/>
      <w:r>
        <w:t>Durchleuchtige</w:t>
      </w:r>
      <w:proofErr w:type="spellEnd"/>
      <w:r>
        <w:t xml:space="preserve">, </w:t>
      </w:r>
      <w:proofErr w:type="spellStart"/>
      <w:r>
        <w:t>Hochgeborne</w:t>
      </w:r>
      <w:proofErr w:type="spellEnd"/>
      <w:r>
        <w:t xml:space="preserve"> Fürstin und </w:t>
      </w:r>
      <w:proofErr w:type="spellStart"/>
      <w:r>
        <w:t>Fraw</w:t>
      </w:r>
      <w:proofErr w:type="spellEnd"/>
      <w:r>
        <w:t xml:space="preserve">, </w:t>
      </w:r>
      <w:proofErr w:type="spellStart"/>
      <w:r>
        <w:t>Fraw</w:t>
      </w:r>
      <w:proofErr w:type="spellEnd"/>
      <w:r>
        <w:t xml:space="preserve"> Elisabet, geborne </w:t>
      </w:r>
      <w:proofErr w:type="spellStart"/>
      <w:r>
        <w:t>Marggraffin</w:t>
      </w:r>
      <w:proofErr w:type="spellEnd"/>
      <w:r>
        <w:t xml:space="preserve"> zu Brandenburg u. </w:t>
      </w:r>
      <w:proofErr w:type="spellStart"/>
      <w:r>
        <w:t>Hertzogin</w:t>
      </w:r>
      <w:proofErr w:type="spellEnd"/>
      <w:r>
        <w:t xml:space="preserve"> zu </w:t>
      </w:r>
      <w:proofErr w:type="spellStart"/>
      <w:r>
        <w:t>Braunschweich</w:t>
      </w:r>
      <w:proofErr w:type="spellEnd"/>
      <w:r>
        <w:t xml:space="preserve"> und </w:t>
      </w:r>
      <w:proofErr w:type="spellStart"/>
      <w:r>
        <w:t>Leuneburg</w:t>
      </w:r>
      <w:proofErr w:type="spellEnd"/>
      <w:r>
        <w:t xml:space="preserve"> u. </w:t>
      </w:r>
      <w:proofErr w:type="spellStart"/>
      <w:r>
        <w:t>witwe</w:t>
      </w:r>
      <w:proofErr w:type="spellEnd"/>
      <w:r>
        <w:t xml:space="preserve">, mein G. Fürstin und </w:t>
      </w:r>
      <w:proofErr w:type="spellStart"/>
      <w:r>
        <w:t>Fraw</w:t>
      </w:r>
      <w:proofErr w:type="spellEnd"/>
      <w:r>
        <w:t xml:space="preserve">, an </w:t>
      </w:r>
      <w:proofErr w:type="spellStart"/>
      <w:r>
        <w:t>stat</w:t>
      </w:r>
      <w:proofErr w:type="spellEnd"/>
      <w:r>
        <w:t xml:space="preserve"> und in </w:t>
      </w:r>
      <w:proofErr w:type="spellStart"/>
      <w:r>
        <w:t>fürmundschafft</w:t>
      </w:r>
      <w:proofErr w:type="spellEnd"/>
      <w:r>
        <w:t xml:space="preserve"> </w:t>
      </w:r>
      <w:proofErr w:type="spellStart"/>
      <w:r>
        <w:t>jrer</w:t>
      </w:r>
      <w:proofErr w:type="spellEnd"/>
      <w:r>
        <w:t xml:space="preserve"> F. G. hertzlieben </w:t>
      </w:r>
      <w:proofErr w:type="spellStart"/>
      <w:r>
        <w:t>sons</w:t>
      </w:r>
      <w:proofErr w:type="spellEnd"/>
      <w:r>
        <w:t xml:space="preserve">, </w:t>
      </w:r>
      <w:proofErr w:type="spellStart"/>
      <w:r>
        <w:t>Hertzogen</w:t>
      </w:r>
      <w:proofErr w:type="spellEnd"/>
      <w:r>
        <w:t xml:space="preserve"> Erichs, meins G. F. </w:t>
      </w:r>
      <w:proofErr w:type="spellStart"/>
      <w:r>
        <w:t>ond</w:t>
      </w:r>
      <w:proofErr w:type="spellEnd"/>
      <w:r>
        <w:t xml:space="preserve"> </w:t>
      </w:r>
      <w:proofErr w:type="spellStart"/>
      <w:r>
        <w:t>Hern</w:t>
      </w:r>
      <w:proofErr w:type="spellEnd"/>
      <w:r>
        <w:t xml:space="preserve">, mich mit gutem rathe zu einem Superintendenten ober die Priesterschaft und alle Geistliche </w:t>
      </w:r>
      <w:proofErr w:type="spellStart"/>
      <w:r>
        <w:t>leut</w:t>
      </w:r>
      <w:proofErr w:type="spellEnd"/>
      <w:r>
        <w:t xml:space="preserve"> dieses löblichen Fürstenthumbs </w:t>
      </w:r>
      <w:proofErr w:type="spellStart"/>
      <w:r>
        <w:t>angenomen</w:t>
      </w:r>
      <w:proofErr w:type="spellEnd"/>
      <w:r>
        <w:t xml:space="preserve">, befestigt, und </w:t>
      </w:r>
      <w:proofErr w:type="spellStart"/>
      <w:r>
        <w:t>balde</w:t>
      </w:r>
      <w:proofErr w:type="spellEnd"/>
      <w:r>
        <w:t xml:space="preserve"> darnach die </w:t>
      </w:r>
      <w:proofErr w:type="spellStart"/>
      <w:r>
        <w:t>Chrsitliche</w:t>
      </w:r>
      <w:proofErr w:type="spellEnd"/>
      <w:r>
        <w:t xml:space="preserve"> Visitation und Reformation für zu nehmen, neben anderen vom Adel und </w:t>
      </w:r>
      <w:proofErr w:type="spellStart"/>
      <w:r>
        <w:t>jrer</w:t>
      </w:r>
      <w:proofErr w:type="spellEnd"/>
      <w:r>
        <w:t xml:space="preserve"> F. G. </w:t>
      </w:r>
      <w:proofErr w:type="spellStart"/>
      <w:r>
        <w:t>dieneren</w:t>
      </w:r>
      <w:proofErr w:type="spellEnd"/>
      <w:r>
        <w:t xml:space="preserve">, </w:t>
      </w:r>
      <w:proofErr w:type="spellStart"/>
      <w:r>
        <w:t>abge</w:t>
      </w:r>
      <w:proofErr w:type="spellEnd"/>
      <w:r>
        <w:t xml:space="preserve">????t hat. Und </w:t>
      </w:r>
      <w:proofErr w:type="spellStart"/>
      <w:r>
        <w:t>wiewol</w:t>
      </w:r>
      <w:proofErr w:type="spellEnd"/>
      <w:r>
        <w:t xml:space="preserve"> </w:t>
      </w:r>
      <w:proofErr w:type="spellStart"/>
      <w:r>
        <w:t>jre</w:t>
      </w:r>
      <w:proofErr w:type="spellEnd"/>
      <w:r>
        <w:t xml:space="preserve"> F. G. erstlich, und folgendes wir die </w:t>
      </w:r>
      <w:proofErr w:type="spellStart"/>
      <w:r>
        <w:t>Visitatores</w:t>
      </w:r>
      <w:proofErr w:type="spellEnd"/>
      <w:r>
        <w:t xml:space="preserve">, solcher </w:t>
      </w:r>
      <w:proofErr w:type="spellStart"/>
      <w:r>
        <w:t>fürgenomen</w:t>
      </w:r>
      <w:proofErr w:type="spellEnd"/>
      <w:r>
        <w:t xml:space="preserve"> Visitation und Reformation halben, von etlichen Gottlosen und bösen </w:t>
      </w:r>
      <w:proofErr w:type="spellStart"/>
      <w:r>
        <w:t>meulern</w:t>
      </w:r>
      <w:proofErr w:type="spellEnd"/>
      <w:r>
        <w:t xml:space="preserve">, viel </w:t>
      </w:r>
      <w:proofErr w:type="spellStart"/>
      <w:r>
        <w:t>unwarhafftige</w:t>
      </w:r>
      <w:proofErr w:type="spellEnd"/>
      <w:r>
        <w:t xml:space="preserve">, </w:t>
      </w:r>
      <w:proofErr w:type="spellStart"/>
      <w:r>
        <w:t>spötliche</w:t>
      </w:r>
      <w:proofErr w:type="spellEnd"/>
      <w:r>
        <w:t xml:space="preserve"> und </w:t>
      </w:r>
      <w:proofErr w:type="spellStart"/>
      <w:r>
        <w:t>hönische</w:t>
      </w:r>
      <w:proofErr w:type="spellEnd"/>
      <w:r>
        <w:t xml:space="preserve"> </w:t>
      </w:r>
      <w:proofErr w:type="spellStart"/>
      <w:r>
        <w:t>aufflage</w:t>
      </w:r>
      <w:proofErr w:type="spellEnd"/>
      <w:r>
        <w:t xml:space="preserve">, zur selbigen zeit haben leiden müssen, so </w:t>
      </w:r>
      <w:proofErr w:type="spellStart"/>
      <w:r>
        <w:t>seind</w:t>
      </w:r>
      <w:proofErr w:type="spellEnd"/>
      <w:r>
        <w:t xml:space="preserve"> dennoch die ??????, das ist, </w:t>
      </w:r>
      <w:proofErr w:type="spellStart"/>
      <w:r>
        <w:t>stiffter</w:t>
      </w:r>
      <w:proofErr w:type="spellEnd"/>
      <w:r>
        <w:t xml:space="preserve"> solcher lügen, </w:t>
      </w:r>
      <w:proofErr w:type="spellStart"/>
      <w:r>
        <w:t>dermassen</w:t>
      </w:r>
      <w:proofErr w:type="spellEnd"/>
      <w:r>
        <w:t xml:space="preserve"> mit der zeit (</w:t>
      </w:r>
      <w:proofErr w:type="spellStart"/>
      <w:r>
        <w:t>Got</w:t>
      </w:r>
      <w:proofErr w:type="spellEnd"/>
      <w:r>
        <w:t xml:space="preserve"> habe lob) zu schanden worden, das nicht einer ist, der sich wider </w:t>
      </w:r>
      <w:proofErr w:type="spellStart"/>
      <w:r>
        <w:t>jre</w:t>
      </w:r>
      <w:proofErr w:type="spellEnd"/>
      <w:r>
        <w:t xml:space="preserve"> F. G. und uns als die </w:t>
      </w:r>
      <w:proofErr w:type="spellStart"/>
      <w:r>
        <w:t>diener</w:t>
      </w:r>
      <w:proofErr w:type="spellEnd"/>
      <w:r>
        <w:t xml:space="preserve">, mit dem geringsten worte, an </w:t>
      </w:r>
      <w:proofErr w:type="spellStart"/>
      <w:r>
        <w:t>örten</w:t>
      </w:r>
      <w:proofErr w:type="spellEnd"/>
      <w:r>
        <w:t xml:space="preserve"> da sichs </w:t>
      </w:r>
      <w:proofErr w:type="spellStart"/>
      <w:r>
        <w:t>gebürt</w:t>
      </w:r>
      <w:proofErr w:type="spellEnd"/>
      <w:r>
        <w:t xml:space="preserve">, </w:t>
      </w:r>
      <w:proofErr w:type="spellStart"/>
      <w:r>
        <w:t>hette</w:t>
      </w:r>
      <w:proofErr w:type="spellEnd"/>
      <w:r>
        <w:t xml:space="preserve"> </w:t>
      </w:r>
      <w:proofErr w:type="spellStart"/>
      <w:r>
        <w:t>vernemen</w:t>
      </w:r>
      <w:proofErr w:type="spellEnd"/>
      <w:r>
        <w:t xml:space="preserve"> lassen, Ist auch zwar ein sonderlicher ?????? allen Christen, weil kein ding so christlich oder ehrlich </w:t>
      </w:r>
      <w:proofErr w:type="spellStart"/>
      <w:r>
        <w:t>fürgenomen</w:t>
      </w:r>
      <w:proofErr w:type="spellEnd"/>
      <w:r>
        <w:t xml:space="preserve"> </w:t>
      </w:r>
      <w:proofErr w:type="spellStart"/>
      <w:r>
        <w:t>wirdet</w:t>
      </w:r>
      <w:proofErr w:type="spellEnd"/>
      <w:r>
        <w:t xml:space="preserve">, das nicht </w:t>
      </w:r>
      <w:proofErr w:type="spellStart"/>
      <w:r>
        <w:t>balde</w:t>
      </w:r>
      <w:proofErr w:type="spellEnd"/>
      <w:r>
        <w:t xml:space="preserve"> von bösen </w:t>
      </w:r>
      <w:proofErr w:type="spellStart"/>
      <w:r>
        <w:t>meuleren</w:t>
      </w:r>
      <w:proofErr w:type="spellEnd"/>
      <w:r>
        <w:t xml:space="preserve"> getadelt werde, das Gott solche lügen so </w:t>
      </w:r>
      <w:proofErr w:type="spellStart"/>
      <w:r>
        <w:t>tapffer</w:t>
      </w:r>
      <w:proofErr w:type="spellEnd"/>
      <w:r>
        <w:t xml:space="preserve"> zu </w:t>
      </w:r>
      <w:proofErr w:type="spellStart"/>
      <w:r>
        <w:t>schande</w:t>
      </w:r>
      <w:proofErr w:type="spellEnd"/>
      <w:r>
        <w:t xml:space="preserve"> macht und dieselbige, wie einen </w:t>
      </w:r>
      <w:proofErr w:type="spellStart"/>
      <w:r>
        <w:t>auffgehenden</w:t>
      </w:r>
      <w:proofErr w:type="spellEnd"/>
      <w:r>
        <w:t xml:space="preserve"> rauch, wenn das </w:t>
      </w:r>
      <w:proofErr w:type="spellStart"/>
      <w:r>
        <w:t>feur</w:t>
      </w:r>
      <w:proofErr w:type="spellEnd"/>
      <w:r>
        <w:t xml:space="preserve"> </w:t>
      </w:r>
      <w:proofErr w:type="spellStart"/>
      <w:r>
        <w:t>ausgelöschen</w:t>
      </w:r>
      <w:proofErr w:type="spellEnd"/>
      <w:r>
        <w:t xml:space="preserve"> ist, verschwinden lasset. Wer </w:t>
      </w:r>
      <w:proofErr w:type="spellStart"/>
      <w:r>
        <w:t>künte</w:t>
      </w:r>
      <w:proofErr w:type="spellEnd"/>
      <w:r>
        <w:t xml:space="preserve"> sonst für </w:t>
      </w:r>
      <w:proofErr w:type="spellStart"/>
      <w:r>
        <w:t>solchern</w:t>
      </w:r>
      <w:proofErr w:type="spellEnd"/>
      <w:r>
        <w:t xml:space="preserve"> lügen, bey </w:t>
      </w:r>
      <w:proofErr w:type="spellStart"/>
      <w:r>
        <w:t>eheren</w:t>
      </w:r>
      <w:proofErr w:type="spellEnd"/>
      <w:r>
        <w:t xml:space="preserve"> und einem guten </w:t>
      </w:r>
      <w:proofErr w:type="spellStart"/>
      <w:r>
        <w:t>namen</w:t>
      </w:r>
      <w:proofErr w:type="spellEnd"/>
      <w:r>
        <w:t xml:space="preserve"> bleiben? So </w:t>
      </w:r>
      <w:proofErr w:type="spellStart"/>
      <w:r>
        <w:t>seind</w:t>
      </w:r>
      <w:proofErr w:type="spellEnd"/>
      <w:r>
        <w:t xml:space="preserve"> auch solche böse </w:t>
      </w:r>
      <w:proofErr w:type="spellStart"/>
      <w:r>
        <w:t>meuler</w:t>
      </w:r>
      <w:proofErr w:type="spellEnd"/>
      <w:r>
        <w:t xml:space="preserve"> zur selbigen zeit mit der Apologia </w:t>
      </w:r>
      <w:proofErr w:type="spellStart"/>
      <w:r>
        <w:t>Visitationis</w:t>
      </w:r>
      <w:proofErr w:type="spellEnd"/>
      <w:r>
        <w:t xml:space="preserve">, so ich im drucke ausgehen lies, </w:t>
      </w:r>
      <w:proofErr w:type="spellStart"/>
      <w:r>
        <w:t>wol</w:t>
      </w:r>
      <w:proofErr w:type="spellEnd"/>
      <w:r>
        <w:t xml:space="preserve"> </w:t>
      </w:r>
      <w:proofErr w:type="spellStart"/>
      <w:r>
        <w:t>bezalet</w:t>
      </w:r>
      <w:proofErr w:type="spellEnd"/>
      <w:r>
        <w:t xml:space="preserve"> worden. </w:t>
      </w:r>
    </w:p>
    <w:p w14:paraId="753BD5B4" w14:textId="77777777" w:rsidR="0097207C" w:rsidRDefault="0097207C" w:rsidP="0097207C">
      <w:pPr>
        <w:pStyle w:val="StandardWeb"/>
      </w:pPr>
      <w:r>
        <w:t xml:space="preserve">Nu ist aber solche angefangen Reformation, zu </w:t>
      </w:r>
      <w:proofErr w:type="spellStart"/>
      <w:r>
        <w:t>forderen</w:t>
      </w:r>
      <w:proofErr w:type="spellEnd"/>
      <w:r>
        <w:t xml:space="preserve"> und weiter in das </w:t>
      </w:r>
      <w:proofErr w:type="spellStart"/>
      <w:r>
        <w:t>werck</w:t>
      </w:r>
      <w:proofErr w:type="spellEnd"/>
      <w:r>
        <w:t xml:space="preserve"> zu bringen, mir als dem </w:t>
      </w:r>
      <w:proofErr w:type="spellStart"/>
      <w:r>
        <w:t>Superintenden</w:t>
      </w:r>
      <w:proofErr w:type="spellEnd"/>
      <w:r>
        <w:t xml:space="preserve">, mit solchem ernst </w:t>
      </w:r>
      <w:proofErr w:type="spellStart"/>
      <w:r>
        <w:t>volgendes</w:t>
      </w:r>
      <w:proofErr w:type="spellEnd"/>
      <w:r>
        <w:t xml:space="preserve"> befohlen und </w:t>
      </w:r>
      <w:proofErr w:type="spellStart"/>
      <w:r>
        <w:t>auffgelegt</w:t>
      </w:r>
      <w:proofErr w:type="spellEnd"/>
      <w:r>
        <w:t xml:space="preserve">, das ich nicht wüste, wie man mir, eine solche schwere bürde, ernstlicher weise </w:t>
      </w:r>
      <w:proofErr w:type="spellStart"/>
      <w:r>
        <w:t>aufflegen</w:t>
      </w:r>
      <w:proofErr w:type="spellEnd"/>
      <w:r>
        <w:t xml:space="preserve"> </w:t>
      </w:r>
      <w:proofErr w:type="spellStart"/>
      <w:r>
        <w:t>künte</w:t>
      </w:r>
      <w:proofErr w:type="spellEnd"/>
      <w:r>
        <w:t xml:space="preserve">. Zu dem, sagen </w:t>
      </w:r>
      <w:proofErr w:type="spellStart"/>
      <w:r>
        <w:t>hochgemelte</w:t>
      </w:r>
      <w:proofErr w:type="spellEnd"/>
      <w:r>
        <w:t xml:space="preserve"> mein G. F. und F. und auch </w:t>
      </w:r>
      <w:proofErr w:type="spellStart"/>
      <w:r>
        <w:t>gleichs</w:t>
      </w:r>
      <w:proofErr w:type="spellEnd"/>
      <w:r>
        <w:t xml:space="preserve"> </w:t>
      </w:r>
      <w:proofErr w:type="spellStart"/>
      <w:r>
        <w:t>fals</w:t>
      </w:r>
      <w:proofErr w:type="spellEnd"/>
      <w:r>
        <w:t xml:space="preserve"> mein G. Fürst und junger Herr, mit unter die </w:t>
      </w:r>
      <w:proofErr w:type="spellStart"/>
      <w:r>
        <w:t>augen</w:t>
      </w:r>
      <w:proofErr w:type="spellEnd"/>
      <w:r>
        <w:t xml:space="preserve">, was in Geistlichen und solchen Reformation </w:t>
      </w:r>
      <w:proofErr w:type="spellStart"/>
      <w:r>
        <w:t>sachen</w:t>
      </w:r>
      <w:proofErr w:type="spellEnd"/>
      <w:r>
        <w:t xml:space="preserve">, für </w:t>
      </w:r>
      <w:proofErr w:type="spellStart"/>
      <w:r>
        <w:t>verseumnis</w:t>
      </w:r>
      <w:proofErr w:type="spellEnd"/>
      <w:r>
        <w:t xml:space="preserve"> in diesem Fürstenthum geschehe, darin wöllen </w:t>
      </w:r>
      <w:proofErr w:type="spellStart"/>
      <w:r>
        <w:t>jre</w:t>
      </w:r>
      <w:proofErr w:type="spellEnd"/>
      <w:r>
        <w:t xml:space="preserve"> F. G. fort stehen, und mir das alles in mein gewissen, für </w:t>
      </w:r>
      <w:proofErr w:type="spellStart"/>
      <w:r>
        <w:t>Got</w:t>
      </w:r>
      <w:proofErr w:type="spellEnd"/>
      <w:r>
        <w:t xml:space="preserve"> zu verantworten, </w:t>
      </w:r>
      <w:proofErr w:type="spellStart"/>
      <w:r>
        <w:t>befolen</w:t>
      </w:r>
      <w:proofErr w:type="spellEnd"/>
      <w:r>
        <w:t xml:space="preserve"> haben, Sonderlich weil mirs an </w:t>
      </w:r>
      <w:proofErr w:type="spellStart"/>
      <w:r>
        <w:t>gnediger</w:t>
      </w:r>
      <w:proofErr w:type="spellEnd"/>
      <w:r>
        <w:t xml:space="preserve"> </w:t>
      </w:r>
      <w:proofErr w:type="spellStart"/>
      <w:r>
        <w:t>handhabung</w:t>
      </w:r>
      <w:proofErr w:type="spellEnd"/>
      <w:r>
        <w:t xml:space="preserve"> und </w:t>
      </w:r>
      <w:proofErr w:type="spellStart"/>
      <w:r>
        <w:t>execution</w:t>
      </w:r>
      <w:proofErr w:type="spellEnd"/>
      <w:r>
        <w:t xml:space="preserve">, so </w:t>
      </w:r>
      <w:proofErr w:type="spellStart"/>
      <w:r>
        <w:t>offt</w:t>
      </w:r>
      <w:proofErr w:type="spellEnd"/>
      <w:r>
        <w:t xml:space="preserve"> mit der in solchem </w:t>
      </w:r>
      <w:proofErr w:type="spellStart"/>
      <w:r>
        <w:t>Ampte</w:t>
      </w:r>
      <w:proofErr w:type="spellEnd"/>
      <w:r>
        <w:t xml:space="preserve"> von </w:t>
      </w:r>
      <w:proofErr w:type="spellStart"/>
      <w:r>
        <w:t>nöten</w:t>
      </w:r>
      <w:proofErr w:type="spellEnd"/>
      <w:r>
        <w:t xml:space="preserve"> sein werde, nicht mangeln solle, wie dann </w:t>
      </w:r>
      <w:proofErr w:type="spellStart"/>
      <w:r>
        <w:t>jre</w:t>
      </w:r>
      <w:proofErr w:type="spellEnd"/>
      <w:r>
        <w:t xml:space="preserve"> F. G. aus </w:t>
      </w:r>
      <w:proofErr w:type="spellStart"/>
      <w:r>
        <w:t>Götlicher</w:t>
      </w:r>
      <w:proofErr w:type="spellEnd"/>
      <w:r>
        <w:t xml:space="preserve"> </w:t>
      </w:r>
      <w:proofErr w:type="spellStart"/>
      <w:r>
        <w:t>schrifft</w:t>
      </w:r>
      <w:proofErr w:type="spellEnd"/>
      <w:r>
        <w:t xml:space="preserve"> ganz </w:t>
      </w:r>
      <w:proofErr w:type="spellStart"/>
      <w:r>
        <w:t>wol</w:t>
      </w:r>
      <w:proofErr w:type="spellEnd"/>
      <w:r>
        <w:t xml:space="preserve"> wissen, das man mir in solchen Christlichen </w:t>
      </w:r>
      <w:proofErr w:type="spellStart"/>
      <w:r>
        <w:t>Reformations</w:t>
      </w:r>
      <w:proofErr w:type="spellEnd"/>
      <w:r>
        <w:t xml:space="preserve"> </w:t>
      </w:r>
      <w:proofErr w:type="spellStart"/>
      <w:r>
        <w:t>sachen</w:t>
      </w:r>
      <w:proofErr w:type="spellEnd"/>
      <w:r>
        <w:t xml:space="preserve">, </w:t>
      </w:r>
      <w:proofErr w:type="spellStart"/>
      <w:r>
        <w:t>gnedige</w:t>
      </w:r>
      <w:proofErr w:type="spellEnd"/>
      <w:r>
        <w:t xml:space="preserve"> </w:t>
      </w:r>
      <w:proofErr w:type="spellStart"/>
      <w:r>
        <w:t>handhabung</w:t>
      </w:r>
      <w:proofErr w:type="spellEnd"/>
      <w:r>
        <w:t xml:space="preserve"> schuldig sey etc. Lieber </w:t>
      </w:r>
      <w:proofErr w:type="spellStart"/>
      <w:r>
        <w:t>Got</w:t>
      </w:r>
      <w:proofErr w:type="spellEnd"/>
      <w:r>
        <w:t xml:space="preserve">, wen sollte doch </w:t>
      </w:r>
      <w:proofErr w:type="spellStart"/>
      <w:r>
        <w:t>dis</w:t>
      </w:r>
      <w:proofErr w:type="spellEnd"/>
      <w:r>
        <w:t xml:space="preserve"> alles nicht bewegen, seinem </w:t>
      </w:r>
      <w:proofErr w:type="spellStart"/>
      <w:r>
        <w:t>Ampte</w:t>
      </w:r>
      <w:proofErr w:type="spellEnd"/>
      <w:r>
        <w:t xml:space="preserve">, da mit er ein </w:t>
      </w:r>
      <w:proofErr w:type="spellStart"/>
      <w:r>
        <w:t>önbeschwert</w:t>
      </w:r>
      <w:proofErr w:type="spellEnd"/>
      <w:r>
        <w:t xml:space="preserve"> gewissen für Gott behalten möchte, desto fleissiger nach zu trachten? </w:t>
      </w:r>
    </w:p>
    <w:p w14:paraId="1382458B" w14:textId="77777777" w:rsidR="0097207C" w:rsidRDefault="0097207C" w:rsidP="0097207C">
      <w:pPr>
        <w:pStyle w:val="StandardWeb"/>
      </w:pPr>
      <w:r>
        <w:t xml:space="preserve">Demnach habe ich in Betrachtung solches schweren </w:t>
      </w:r>
      <w:proofErr w:type="spellStart"/>
      <w:r>
        <w:t>Ampts</w:t>
      </w:r>
      <w:proofErr w:type="spellEnd"/>
      <w:r>
        <w:t xml:space="preserve">; welch mir mein Herr, durch meine </w:t>
      </w:r>
      <w:proofErr w:type="spellStart"/>
      <w:r>
        <w:t>gnedige</w:t>
      </w:r>
      <w:proofErr w:type="spellEnd"/>
      <w:r>
        <w:t xml:space="preserve"> hohe Oberkeit, so hart auflegt, und da von so eine schwere </w:t>
      </w:r>
      <w:proofErr w:type="spellStart"/>
      <w:r>
        <w:t>rechnung</w:t>
      </w:r>
      <w:proofErr w:type="spellEnd"/>
      <w:r>
        <w:t xml:space="preserve"> an jenem tage von mir nehmen </w:t>
      </w:r>
      <w:proofErr w:type="spellStart"/>
      <w:r>
        <w:t>wirdet</w:t>
      </w:r>
      <w:proofErr w:type="spellEnd"/>
      <w:r>
        <w:t xml:space="preserve">, allen menschlichen und möglichen </w:t>
      </w:r>
      <w:proofErr w:type="spellStart"/>
      <w:r>
        <w:t>fleis</w:t>
      </w:r>
      <w:proofErr w:type="spellEnd"/>
      <w:r>
        <w:t xml:space="preserve"> </w:t>
      </w:r>
      <w:proofErr w:type="spellStart"/>
      <w:r>
        <w:t>fürgewant</w:t>
      </w:r>
      <w:proofErr w:type="spellEnd"/>
      <w:r>
        <w:t xml:space="preserve">, das für allem dinge das liebe </w:t>
      </w:r>
      <w:proofErr w:type="spellStart"/>
      <w:r>
        <w:t>wort</w:t>
      </w:r>
      <w:proofErr w:type="spellEnd"/>
      <w:r>
        <w:t xml:space="preserve"> in den schwang </w:t>
      </w:r>
      <w:proofErr w:type="spellStart"/>
      <w:r>
        <w:t>komen</w:t>
      </w:r>
      <w:proofErr w:type="spellEnd"/>
      <w:r>
        <w:t xml:space="preserve">, und allenthalben beide in </w:t>
      </w:r>
      <w:proofErr w:type="spellStart"/>
      <w:r>
        <w:t>Pfarkirchen</w:t>
      </w:r>
      <w:proofErr w:type="spellEnd"/>
      <w:r>
        <w:t xml:space="preserve"> und </w:t>
      </w:r>
      <w:proofErr w:type="spellStart"/>
      <w:r>
        <w:t>Klösteren</w:t>
      </w:r>
      <w:proofErr w:type="spellEnd"/>
      <w:r>
        <w:t xml:space="preserve"> </w:t>
      </w:r>
      <w:proofErr w:type="spellStart"/>
      <w:r>
        <w:t>gehort</w:t>
      </w:r>
      <w:proofErr w:type="spellEnd"/>
      <w:r>
        <w:t xml:space="preserve"> und </w:t>
      </w:r>
      <w:proofErr w:type="spellStart"/>
      <w:r>
        <w:t>angenomen</w:t>
      </w:r>
      <w:proofErr w:type="spellEnd"/>
      <w:r>
        <w:t xml:space="preserve"> werden möchte, Und </w:t>
      </w:r>
      <w:proofErr w:type="spellStart"/>
      <w:r>
        <w:t>wiewol</w:t>
      </w:r>
      <w:proofErr w:type="spellEnd"/>
      <w:r>
        <w:t xml:space="preserve"> ich hie von </w:t>
      </w:r>
      <w:proofErr w:type="spellStart"/>
      <w:r>
        <w:t>Pfarkirchen</w:t>
      </w:r>
      <w:proofErr w:type="spellEnd"/>
      <w:r>
        <w:t xml:space="preserve"> nicht sonderlich </w:t>
      </w:r>
      <w:proofErr w:type="spellStart"/>
      <w:r>
        <w:t>handelen</w:t>
      </w:r>
      <w:proofErr w:type="spellEnd"/>
      <w:r>
        <w:t xml:space="preserve"> </w:t>
      </w:r>
      <w:proofErr w:type="spellStart"/>
      <w:r>
        <w:t>wil</w:t>
      </w:r>
      <w:proofErr w:type="spellEnd"/>
      <w:r>
        <w:t xml:space="preserve">, so </w:t>
      </w:r>
      <w:proofErr w:type="spellStart"/>
      <w:r>
        <w:t>sol</w:t>
      </w:r>
      <w:proofErr w:type="spellEnd"/>
      <w:r>
        <w:t xml:space="preserve"> dennoch der </w:t>
      </w:r>
      <w:proofErr w:type="spellStart"/>
      <w:r>
        <w:t>jtzige</w:t>
      </w:r>
      <w:proofErr w:type="spellEnd"/>
      <w:r>
        <w:t xml:space="preserve"> stand der Kirchen dieses Fürstenthumbs beweisen, und mir </w:t>
      </w:r>
      <w:proofErr w:type="spellStart"/>
      <w:r>
        <w:t>zeugnis</w:t>
      </w:r>
      <w:proofErr w:type="spellEnd"/>
      <w:r>
        <w:t xml:space="preserve"> beide für Gott und aller </w:t>
      </w:r>
      <w:proofErr w:type="spellStart"/>
      <w:r>
        <w:t>welt</w:t>
      </w:r>
      <w:proofErr w:type="spellEnd"/>
      <w:r>
        <w:t xml:space="preserve"> geben, das ich in </w:t>
      </w:r>
      <w:proofErr w:type="spellStart"/>
      <w:r>
        <w:t>forderung</w:t>
      </w:r>
      <w:proofErr w:type="spellEnd"/>
      <w:r>
        <w:t xml:space="preserve"> der </w:t>
      </w:r>
      <w:proofErr w:type="spellStart"/>
      <w:r>
        <w:t>religion</w:t>
      </w:r>
      <w:proofErr w:type="spellEnd"/>
      <w:r>
        <w:t xml:space="preserve"> </w:t>
      </w:r>
      <w:proofErr w:type="spellStart"/>
      <w:r>
        <w:t>sache</w:t>
      </w:r>
      <w:proofErr w:type="spellEnd"/>
      <w:r>
        <w:t xml:space="preserve">, so viel mir immer möglich gewesen, keinen </w:t>
      </w:r>
      <w:proofErr w:type="spellStart"/>
      <w:r>
        <w:t>fleis</w:t>
      </w:r>
      <w:proofErr w:type="spellEnd"/>
      <w:r>
        <w:t xml:space="preserve"> gespart habe. und </w:t>
      </w:r>
      <w:proofErr w:type="spellStart"/>
      <w:r>
        <w:t>darff</w:t>
      </w:r>
      <w:proofErr w:type="spellEnd"/>
      <w:r>
        <w:t xml:space="preserve"> allen </w:t>
      </w:r>
      <w:proofErr w:type="spellStart"/>
      <w:r>
        <w:t>Pfarhern</w:t>
      </w:r>
      <w:proofErr w:type="spellEnd"/>
      <w:r>
        <w:t xml:space="preserve">, die noch wie </w:t>
      </w:r>
      <w:proofErr w:type="spellStart"/>
      <w:r>
        <w:t>getrewe</w:t>
      </w:r>
      <w:proofErr w:type="spellEnd"/>
      <w:r>
        <w:t xml:space="preserve"> </w:t>
      </w:r>
      <w:proofErr w:type="spellStart"/>
      <w:r>
        <w:t>diener</w:t>
      </w:r>
      <w:proofErr w:type="spellEnd"/>
      <w:r>
        <w:t xml:space="preserve"> des </w:t>
      </w:r>
      <w:proofErr w:type="spellStart"/>
      <w:r>
        <w:t>worts</w:t>
      </w:r>
      <w:proofErr w:type="spellEnd"/>
      <w:r>
        <w:t xml:space="preserve"> im </w:t>
      </w:r>
      <w:proofErr w:type="spellStart"/>
      <w:r>
        <w:t>Ampte</w:t>
      </w:r>
      <w:proofErr w:type="spellEnd"/>
      <w:r>
        <w:t xml:space="preserve"> sitzen, Auch denen, so </w:t>
      </w:r>
      <w:proofErr w:type="spellStart"/>
      <w:r>
        <w:t>jrer</w:t>
      </w:r>
      <w:proofErr w:type="spellEnd"/>
      <w:r>
        <w:t xml:space="preserve"> </w:t>
      </w:r>
      <w:proofErr w:type="spellStart"/>
      <w:r>
        <w:t>ungeschicklichkeit</w:t>
      </w:r>
      <w:proofErr w:type="spellEnd"/>
      <w:r>
        <w:t xml:space="preserve"> halben durch mich </w:t>
      </w:r>
      <w:proofErr w:type="spellStart"/>
      <w:r>
        <w:t>jres</w:t>
      </w:r>
      <w:proofErr w:type="spellEnd"/>
      <w:r>
        <w:t xml:space="preserve"> </w:t>
      </w:r>
      <w:proofErr w:type="spellStart"/>
      <w:r>
        <w:t>Ampttes</w:t>
      </w:r>
      <w:proofErr w:type="spellEnd"/>
      <w:r>
        <w:t xml:space="preserve"> entsetzt sein, trotz bieten, das sie mir unter die </w:t>
      </w:r>
      <w:proofErr w:type="spellStart"/>
      <w:r>
        <w:t>augen</w:t>
      </w:r>
      <w:proofErr w:type="spellEnd"/>
      <w:r>
        <w:t xml:space="preserve"> sagen </w:t>
      </w:r>
      <w:proofErr w:type="spellStart"/>
      <w:r>
        <w:t>dürffen</w:t>
      </w:r>
      <w:proofErr w:type="spellEnd"/>
      <w:r>
        <w:t xml:space="preserve">, Ich habe anderes, dann einem Christlichen Superintendenten, und einem ehrliebenden </w:t>
      </w:r>
      <w:proofErr w:type="spellStart"/>
      <w:r>
        <w:t>gebürt</w:t>
      </w:r>
      <w:proofErr w:type="spellEnd"/>
      <w:r>
        <w:t xml:space="preserve">, gehandelt oder etwas </w:t>
      </w:r>
      <w:proofErr w:type="spellStart"/>
      <w:r>
        <w:t>fürgenomen</w:t>
      </w:r>
      <w:proofErr w:type="spellEnd"/>
      <w:r>
        <w:t xml:space="preserve">. </w:t>
      </w:r>
      <w:proofErr w:type="spellStart"/>
      <w:r>
        <w:t>Gedencke</w:t>
      </w:r>
      <w:proofErr w:type="spellEnd"/>
      <w:r>
        <w:t xml:space="preserve"> auch </w:t>
      </w:r>
      <w:proofErr w:type="spellStart"/>
      <w:r>
        <w:t>hinfurt</w:t>
      </w:r>
      <w:proofErr w:type="spellEnd"/>
      <w:r>
        <w:t xml:space="preserve">, mit </w:t>
      </w:r>
      <w:proofErr w:type="spellStart"/>
      <w:r>
        <w:t>Gots</w:t>
      </w:r>
      <w:proofErr w:type="spellEnd"/>
      <w:r>
        <w:t xml:space="preserve"> </w:t>
      </w:r>
      <w:proofErr w:type="spellStart"/>
      <w:r>
        <w:t>hülffe</w:t>
      </w:r>
      <w:proofErr w:type="spellEnd"/>
      <w:r>
        <w:t xml:space="preserve">, in solchen Kirchen </w:t>
      </w:r>
      <w:proofErr w:type="spellStart"/>
      <w:r>
        <w:t>sachen</w:t>
      </w:r>
      <w:proofErr w:type="spellEnd"/>
      <w:r>
        <w:t xml:space="preserve">, mein </w:t>
      </w:r>
      <w:proofErr w:type="spellStart"/>
      <w:r>
        <w:t>Ampt</w:t>
      </w:r>
      <w:proofErr w:type="spellEnd"/>
      <w:r>
        <w:t xml:space="preserve"> </w:t>
      </w:r>
      <w:proofErr w:type="spellStart"/>
      <w:r>
        <w:t>dermassen</w:t>
      </w:r>
      <w:proofErr w:type="spellEnd"/>
      <w:r>
        <w:t xml:space="preserve"> zu verwalten, das ich für Gott mit gutem gewissen, und für meiner G. Oberkeit, ja </w:t>
      </w:r>
      <w:proofErr w:type="spellStart"/>
      <w:r>
        <w:t>jedermenniglich</w:t>
      </w:r>
      <w:proofErr w:type="spellEnd"/>
      <w:r>
        <w:t xml:space="preserve"> von solcher </w:t>
      </w:r>
      <w:proofErr w:type="spellStart"/>
      <w:r>
        <w:t>verwaltung</w:t>
      </w:r>
      <w:proofErr w:type="spellEnd"/>
      <w:r>
        <w:t xml:space="preserve">, mit </w:t>
      </w:r>
      <w:proofErr w:type="spellStart"/>
      <w:r>
        <w:t>frölichem</w:t>
      </w:r>
      <w:proofErr w:type="spellEnd"/>
      <w:r>
        <w:t xml:space="preserve"> </w:t>
      </w:r>
      <w:proofErr w:type="spellStart"/>
      <w:r>
        <w:t>angesicht</w:t>
      </w:r>
      <w:proofErr w:type="spellEnd"/>
      <w:r>
        <w:t xml:space="preserve">, jede und alle zeit rede und </w:t>
      </w:r>
      <w:proofErr w:type="spellStart"/>
      <w:r>
        <w:t>antwort</w:t>
      </w:r>
      <w:proofErr w:type="spellEnd"/>
      <w:r>
        <w:t xml:space="preserve"> geben </w:t>
      </w:r>
      <w:proofErr w:type="spellStart"/>
      <w:r>
        <w:t>wil</w:t>
      </w:r>
      <w:proofErr w:type="spellEnd"/>
      <w:r>
        <w:t xml:space="preserve">, Und wo jemand ist, oder </w:t>
      </w:r>
      <w:proofErr w:type="spellStart"/>
      <w:r>
        <w:t>künfftich</w:t>
      </w:r>
      <w:proofErr w:type="spellEnd"/>
      <w:r>
        <w:t xml:space="preserve"> </w:t>
      </w:r>
      <w:proofErr w:type="spellStart"/>
      <w:r>
        <w:t>keme</w:t>
      </w:r>
      <w:proofErr w:type="spellEnd"/>
      <w:r>
        <w:t xml:space="preserve">, der gerne anders sagen wollte, und hielte </w:t>
      </w:r>
      <w:proofErr w:type="spellStart"/>
      <w:r>
        <w:t>gleichwol</w:t>
      </w:r>
      <w:proofErr w:type="spellEnd"/>
      <w:r>
        <w:t xml:space="preserve"> an sich, der </w:t>
      </w:r>
      <w:proofErr w:type="spellStart"/>
      <w:r>
        <w:t>sol</w:t>
      </w:r>
      <w:proofErr w:type="spellEnd"/>
      <w:r>
        <w:t xml:space="preserve"> da für gar keinen </w:t>
      </w:r>
      <w:proofErr w:type="spellStart"/>
      <w:r>
        <w:t>danck</w:t>
      </w:r>
      <w:proofErr w:type="spellEnd"/>
      <w:r>
        <w:t xml:space="preserve"> haben, Sondern für einen heimlichen </w:t>
      </w:r>
      <w:proofErr w:type="spellStart"/>
      <w:r>
        <w:t>verleumbder</w:t>
      </w:r>
      <w:proofErr w:type="spellEnd"/>
      <w:r>
        <w:t xml:space="preserve">, und </w:t>
      </w:r>
      <w:proofErr w:type="spellStart"/>
      <w:r>
        <w:t>buben</w:t>
      </w:r>
      <w:proofErr w:type="spellEnd"/>
      <w:r>
        <w:t xml:space="preserve">, </w:t>
      </w:r>
      <w:proofErr w:type="spellStart"/>
      <w:r>
        <w:t>biß</w:t>
      </w:r>
      <w:proofErr w:type="spellEnd"/>
      <w:r>
        <w:t xml:space="preserve"> er mir unter die </w:t>
      </w:r>
      <w:proofErr w:type="spellStart"/>
      <w:r>
        <w:t>augen</w:t>
      </w:r>
      <w:proofErr w:type="spellEnd"/>
      <w:r>
        <w:t xml:space="preserve"> </w:t>
      </w:r>
      <w:proofErr w:type="spellStart"/>
      <w:r>
        <w:t>trit</w:t>
      </w:r>
      <w:proofErr w:type="spellEnd"/>
      <w:r>
        <w:t xml:space="preserve">, von mir gehalten werden. </w:t>
      </w:r>
    </w:p>
    <w:p w14:paraId="07B28F63" w14:textId="77777777" w:rsidR="0097207C" w:rsidRDefault="0097207C" w:rsidP="0097207C">
      <w:pPr>
        <w:pStyle w:val="StandardWeb"/>
      </w:pPr>
      <w:r>
        <w:t xml:space="preserve">Also habe ich auch biss an diesen tag, in den </w:t>
      </w:r>
      <w:proofErr w:type="spellStart"/>
      <w:r>
        <w:t>Klösteren</w:t>
      </w:r>
      <w:proofErr w:type="spellEnd"/>
      <w:r>
        <w:t xml:space="preserve">, mit solcher </w:t>
      </w:r>
      <w:proofErr w:type="spellStart"/>
      <w:r>
        <w:t>lindigkeit</w:t>
      </w:r>
      <w:proofErr w:type="spellEnd"/>
      <w:r>
        <w:t xml:space="preserve"> gehandelt, und die Christliche Reformation gefordert, das ich allen </w:t>
      </w:r>
      <w:proofErr w:type="spellStart"/>
      <w:r>
        <w:t>eweren</w:t>
      </w:r>
      <w:proofErr w:type="spellEnd"/>
      <w:r>
        <w:t xml:space="preserve"> </w:t>
      </w:r>
      <w:proofErr w:type="spellStart"/>
      <w:r>
        <w:t>kinderen</w:t>
      </w:r>
      <w:proofErr w:type="spellEnd"/>
      <w:r>
        <w:t xml:space="preserve">, </w:t>
      </w:r>
      <w:proofErr w:type="spellStart"/>
      <w:r>
        <w:t>schwesteren</w:t>
      </w:r>
      <w:proofErr w:type="spellEnd"/>
      <w:r>
        <w:t xml:space="preserve">, </w:t>
      </w:r>
      <w:proofErr w:type="spellStart"/>
      <w:r>
        <w:t>verwanten</w:t>
      </w:r>
      <w:proofErr w:type="spellEnd"/>
      <w:r>
        <w:t xml:space="preserve"> etc. mit gutem gewissen </w:t>
      </w:r>
      <w:proofErr w:type="spellStart"/>
      <w:r>
        <w:t>gleichs</w:t>
      </w:r>
      <w:proofErr w:type="spellEnd"/>
      <w:r>
        <w:t xml:space="preserve"> </w:t>
      </w:r>
      <w:proofErr w:type="spellStart"/>
      <w:r>
        <w:t>fals</w:t>
      </w:r>
      <w:proofErr w:type="spellEnd"/>
      <w:r>
        <w:t xml:space="preserve"> trotzen kann, ob sie auch das </w:t>
      </w:r>
      <w:proofErr w:type="spellStart"/>
      <w:r>
        <w:t>widerspiel</w:t>
      </w:r>
      <w:proofErr w:type="spellEnd"/>
      <w:r>
        <w:t xml:space="preserve"> mit </w:t>
      </w:r>
      <w:proofErr w:type="spellStart"/>
      <w:r>
        <w:t>warheit</w:t>
      </w:r>
      <w:proofErr w:type="spellEnd"/>
      <w:r>
        <w:t xml:space="preserve"> von mir, es sey gleich im grossen oder kleinen, sagen können, Und wollte Gott, wir sollten beiderseits, an </w:t>
      </w:r>
      <w:proofErr w:type="spellStart"/>
      <w:r>
        <w:t>örten</w:t>
      </w:r>
      <w:proofErr w:type="spellEnd"/>
      <w:r>
        <w:t xml:space="preserve"> da sichs </w:t>
      </w:r>
      <w:proofErr w:type="spellStart"/>
      <w:r>
        <w:t>gebürt</w:t>
      </w:r>
      <w:proofErr w:type="spellEnd"/>
      <w:r>
        <w:t xml:space="preserve">, in diesen </w:t>
      </w:r>
      <w:proofErr w:type="spellStart"/>
      <w:r>
        <w:t>sachen</w:t>
      </w:r>
      <w:proofErr w:type="spellEnd"/>
      <w:r>
        <w:t xml:space="preserve"> </w:t>
      </w:r>
      <w:proofErr w:type="spellStart"/>
      <w:r>
        <w:t>gehort</w:t>
      </w:r>
      <w:proofErr w:type="spellEnd"/>
      <w:r>
        <w:t xml:space="preserve"> werden, Denn wo </w:t>
      </w:r>
      <w:proofErr w:type="spellStart"/>
      <w:r>
        <w:t>solchs</w:t>
      </w:r>
      <w:proofErr w:type="spellEnd"/>
      <w:r>
        <w:t xml:space="preserve"> </w:t>
      </w:r>
      <w:proofErr w:type="spellStart"/>
      <w:r>
        <w:t>geschege</w:t>
      </w:r>
      <w:proofErr w:type="spellEnd"/>
      <w:r>
        <w:t xml:space="preserve">, sollte </w:t>
      </w:r>
      <w:proofErr w:type="spellStart"/>
      <w:r>
        <w:t>wol</w:t>
      </w:r>
      <w:proofErr w:type="spellEnd"/>
      <w:r>
        <w:t xml:space="preserve"> an den tag </w:t>
      </w:r>
      <w:proofErr w:type="spellStart"/>
      <w:r>
        <w:t>komen</w:t>
      </w:r>
      <w:proofErr w:type="spellEnd"/>
      <w:r>
        <w:t xml:space="preserve">, ob es mein, oder aber etlicher Pröbste und Nonnen schuld </w:t>
      </w:r>
      <w:proofErr w:type="spellStart"/>
      <w:r>
        <w:t>were</w:t>
      </w:r>
      <w:proofErr w:type="spellEnd"/>
      <w:r>
        <w:t xml:space="preserve">, das in etlichen </w:t>
      </w:r>
      <w:proofErr w:type="spellStart"/>
      <w:r>
        <w:t>Klösteren</w:t>
      </w:r>
      <w:proofErr w:type="spellEnd"/>
      <w:r>
        <w:t xml:space="preserve"> so ein ungeschickt Regiment und </w:t>
      </w:r>
      <w:proofErr w:type="spellStart"/>
      <w:r>
        <w:t>Gotloss</w:t>
      </w:r>
      <w:proofErr w:type="spellEnd"/>
      <w:r>
        <w:t xml:space="preserve"> wesen ist und bleibt, so </w:t>
      </w:r>
      <w:proofErr w:type="spellStart"/>
      <w:r>
        <w:t>sol</w:t>
      </w:r>
      <w:proofErr w:type="spellEnd"/>
      <w:r>
        <w:t xml:space="preserve"> an jenem tage der rechte Richter </w:t>
      </w:r>
      <w:proofErr w:type="spellStart"/>
      <w:r>
        <w:t>christus</w:t>
      </w:r>
      <w:proofErr w:type="spellEnd"/>
      <w:r>
        <w:t xml:space="preserve"> unser lieber Herr, die </w:t>
      </w:r>
      <w:proofErr w:type="spellStart"/>
      <w:r>
        <w:t>sententz</w:t>
      </w:r>
      <w:proofErr w:type="spellEnd"/>
      <w:r>
        <w:t xml:space="preserve"> ober mich und sie </w:t>
      </w:r>
      <w:proofErr w:type="spellStart"/>
      <w:r>
        <w:t>fellen</w:t>
      </w:r>
      <w:proofErr w:type="spellEnd"/>
      <w:r>
        <w:t xml:space="preserve">, an wem der </w:t>
      </w:r>
      <w:proofErr w:type="spellStart"/>
      <w:r>
        <w:t>mangel</w:t>
      </w:r>
      <w:proofErr w:type="spellEnd"/>
      <w:r>
        <w:t xml:space="preserve">, das sie zum teil so halsstarrig bleiben, und </w:t>
      </w:r>
      <w:proofErr w:type="spellStart"/>
      <w:r>
        <w:t>sichwider</w:t>
      </w:r>
      <w:proofErr w:type="spellEnd"/>
      <w:r>
        <w:t xml:space="preserve"> Gott und </w:t>
      </w:r>
      <w:proofErr w:type="spellStart"/>
      <w:r>
        <w:t>jre</w:t>
      </w:r>
      <w:proofErr w:type="spellEnd"/>
      <w:r>
        <w:t xml:space="preserve"> hohen Oberkeit (</w:t>
      </w:r>
      <w:proofErr w:type="spellStart"/>
      <w:r>
        <w:t>wil</w:t>
      </w:r>
      <w:proofErr w:type="spellEnd"/>
      <w:r>
        <w:t xml:space="preserve"> hie von meiner </w:t>
      </w:r>
      <w:proofErr w:type="spellStart"/>
      <w:r>
        <w:t>person</w:t>
      </w:r>
      <w:proofErr w:type="spellEnd"/>
      <w:r>
        <w:t xml:space="preserve"> nichts sagen) so muthwilliglich </w:t>
      </w:r>
      <w:proofErr w:type="spellStart"/>
      <w:r>
        <w:t>aufflehnen</w:t>
      </w:r>
      <w:proofErr w:type="spellEnd"/>
      <w:r>
        <w:t xml:space="preserve"> gewesen sey. </w:t>
      </w:r>
    </w:p>
    <w:p w14:paraId="68336AAE" w14:textId="77777777" w:rsidR="0097207C" w:rsidRDefault="0097207C" w:rsidP="0097207C">
      <w:pPr>
        <w:pStyle w:val="StandardWeb"/>
      </w:pPr>
      <w:r>
        <w:t xml:space="preserve">Weil sie mich dann aber ober solchen meinen erzeigten </w:t>
      </w:r>
      <w:proofErr w:type="spellStart"/>
      <w:r>
        <w:t>fleis</w:t>
      </w:r>
      <w:proofErr w:type="spellEnd"/>
      <w:r>
        <w:t xml:space="preserve">, gehabte mühe und </w:t>
      </w:r>
      <w:proofErr w:type="spellStart"/>
      <w:r>
        <w:t>arbeit</w:t>
      </w:r>
      <w:proofErr w:type="spellEnd"/>
      <w:r>
        <w:t xml:space="preserve">, da ich </w:t>
      </w:r>
      <w:proofErr w:type="spellStart"/>
      <w:r>
        <w:t>billicher</w:t>
      </w:r>
      <w:proofErr w:type="spellEnd"/>
      <w:r>
        <w:t xml:space="preserve"> alle </w:t>
      </w:r>
      <w:proofErr w:type="spellStart"/>
      <w:r>
        <w:t>danckbarkeit</w:t>
      </w:r>
      <w:proofErr w:type="spellEnd"/>
      <w:r>
        <w:t xml:space="preserve"> von </w:t>
      </w:r>
      <w:proofErr w:type="spellStart"/>
      <w:r>
        <w:t>jnen</w:t>
      </w:r>
      <w:proofErr w:type="spellEnd"/>
      <w:r>
        <w:t xml:space="preserve"> </w:t>
      </w:r>
      <w:proofErr w:type="spellStart"/>
      <w:r>
        <w:t>geeigent</w:t>
      </w:r>
      <w:proofErr w:type="spellEnd"/>
      <w:r>
        <w:t xml:space="preserve"> </w:t>
      </w:r>
      <w:proofErr w:type="spellStart"/>
      <w:r>
        <w:t>hette</w:t>
      </w:r>
      <w:proofErr w:type="spellEnd"/>
      <w:r>
        <w:t xml:space="preserve">, mit </w:t>
      </w:r>
      <w:proofErr w:type="spellStart"/>
      <w:r>
        <w:t>unwarheit</w:t>
      </w:r>
      <w:proofErr w:type="spellEnd"/>
      <w:r>
        <w:t xml:space="preserve"> also ich euch tragen, als sollte ich den </w:t>
      </w:r>
      <w:proofErr w:type="spellStart"/>
      <w:r>
        <w:t>Klösteren</w:t>
      </w:r>
      <w:proofErr w:type="spellEnd"/>
      <w:r>
        <w:t xml:space="preserve"> </w:t>
      </w:r>
      <w:proofErr w:type="spellStart"/>
      <w:r>
        <w:t>sere</w:t>
      </w:r>
      <w:proofErr w:type="spellEnd"/>
      <w:r>
        <w:t xml:space="preserve"> beschwerlich sein, dieselbige unterstehen zu verwüsten und zu </w:t>
      </w:r>
      <w:proofErr w:type="spellStart"/>
      <w:r>
        <w:t>verterben</w:t>
      </w:r>
      <w:proofErr w:type="spellEnd"/>
      <w:r>
        <w:t xml:space="preserve">, und auch viel </w:t>
      </w:r>
      <w:proofErr w:type="spellStart"/>
      <w:r>
        <w:t>dinges</w:t>
      </w:r>
      <w:proofErr w:type="spellEnd"/>
      <w:r>
        <w:t xml:space="preserve"> </w:t>
      </w:r>
      <w:proofErr w:type="spellStart"/>
      <w:r>
        <w:t>fürnemen</w:t>
      </w:r>
      <w:proofErr w:type="spellEnd"/>
      <w:r>
        <w:t xml:space="preserve">, das ich keinen befehl habe etc. damit dann etliche unter euch bewogen sein, das sie sich mit etlichen </w:t>
      </w:r>
      <w:proofErr w:type="spellStart"/>
      <w:r>
        <w:t>drauworten</w:t>
      </w:r>
      <w:proofErr w:type="spellEnd"/>
      <w:r>
        <w:t xml:space="preserve"> gegen mich in meinem rücke, wie ich weis, </w:t>
      </w:r>
      <w:proofErr w:type="spellStart"/>
      <w:r>
        <w:t>vernemen</w:t>
      </w:r>
      <w:proofErr w:type="spellEnd"/>
      <w:r>
        <w:t xml:space="preserve"> lassen. So fordert meine hohe </w:t>
      </w:r>
      <w:proofErr w:type="spellStart"/>
      <w:r>
        <w:t>nod</w:t>
      </w:r>
      <w:proofErr w:type="spellEnd"/>
      <w:r>
        <w:t xml:space="preserve">, das ich </w:t>
      </w:r>
      <w:proofErr w:type="spellStart"/>
      <w:r>
        <w:t>offentlich</w:t>
      </w:r>
      <w:proofErr w:type="spellEnd"/>
      <w:r>
        <w:t xml:space="preserve"> beide gegen euch und </w:t>
      </w:r>
      <w:proofErr w:type="spellStart"/>
      <w:r>
        <w:t>jedermenniglich</w:t>
      </w:r>
      <w:proofErr w:type="spellEnd"/>
      <w:r>
        <w:t xml:space="preserve"> zu </w:t>
      </w:r>
      <w:proofErr w:type="spellStart"/>
      <w:r>
        <w:t>errettung</w:t>
      </w:r>
      <w:proofErr w:type="spellEnd"/>
      <w:r>
        <w:t xml:space="preserve"> meins </w:t>
      </w:r>
      <w:proofErr w:type="spellStart"/>
      <w:r>
        <w:t>Ampts</w:t>
      </w:r>
      <w:proofErr w:type="spellEnd"/>
      <w:r>
        <w:t xml:space="preserve"> und guten namens, meine </w:t>
      </w:r>
      <w:proofErr w:type="spellStart"/>
      <w:r>
        <w:t>unschuld</w:t>
      </w:r>
      <w:proofErr w:type="spellEnd"/>
      <w:r>
        <w:t xml:space="preserve">, mit </w:t>
      </w:r>
      <w:proofErr w:type="spellStart"/>
      <w:r>
        <w:t>anzeigung</w:t>
      </w:r>
      <w:proofErr w:type="spellEnd"/>
      <w:r>
        <w:t xml:space="preserve"> was, wie, aus was </w:t>
      </w:r>
      <w:proofErr w:type="spellStart"/>
      <w:r>
        <w:t>ursachen</w:t>
      </w:r>
      <w:proofErr w:type="spellEnd"/>
      <w:r>
        <w:t xml:space="preserve">, und wes </w:t>
      </w:r>
      <w:proofErr w:type="spellStart"/>
      <w:r>
        <w:t>befehl</w:t>
      </w:r>
      <w:proofErr w:type="spellEnd"/>
      <w:r>
        <w:t xml:space="preserve">, ich in den </w:t>
      </w:r>
      <w:proofErr w:type="spellStart"/>
      <w:r>
        <w:t>Klösteren</w:t>
      </w:r>
      <w:proofErr w:type="spellEnd"/>
      <w:r>
        <w:t xml:space="preserve"> gehandelt, dar ???, und </w:t>
      </w:r>
      <w:proofErr w:type="spellStart"/>
      <w:r>
        <w:t>wiewol</w:t>
      </w:r>
      <w:proofErr w:type="spellEnd"/>
      <w:r>
        <w:t xml:space="preserve"> </w:t>
      </w:r>
      <w:proofErr w:type="spellStart"/>
      <w:r>
        <w:t>erglich</w:t>
      </w:r>
      <w:proofErr w:type="spellEnd"/>
      <w:r>
        <w:t xml:space="preserve"> an mich von </w:t>
      </w:r>
      <w:proofErr w:type="spellStart"/>
      <w:r>
        <w:t>fromen</w:t>
      </w:r>
      <w:proofErr w:type="spellEnd"/>
      <w:r>
        <w:t xml:space="preserve"> </w:t>
      </w:r>
      <w:proofErr w:type="spellStart"/>
      <w:r>
        <w:t>leuten</w:t>
      </w:r>
      <w:proofErr w:type="spellEnd"/>
      <w:r>
        <w:t xml:space="preserve">, die mir </w:t>
      </w:r>
      <w:proofErr w:type="spellStart"/>
      <w:r>
        <w:t>guts</w:t>
      </w:r>
      <w:proofErr w:type="spellEnd"/>
      <w:r>
        <w:t xml:space="preserve"> gönnen, </w:t>
      </w:r>
      <w:proofErr w:type="spellStart"/>
      <w:r>
        <w:t>vielfeltige</w:t>
      </w:r>
      <w:proofErr w:type="spellEnd"/>
      <w:r>
        <w:t xml:space="preserve"> </w:t>
      </w:r>
      <w:proofErr w:type="spellStart"/>
      <w:r>
        <w:t>warnung</w:t>
      </w:r>
      <w:proofErr w:type="spellEnd"/>
      <w:r>
        <w:t xml:space="preserve"> gelangen, wie </w:t>
      </w:r>
      <w:proofErr w:type="spellStart"/>
      <w:r>
        <w:t>hefftich</w:t>
      </w:r>
      <w:proofErr w:type="spellEnd"/>
      <w:r>
        <w:t xml:space="preserve"> mir </w:t>
      </w:r>
      <w:proofErr w:type="spellStart"/>
      <w:r>
        <w:t>gebrawet</w:t>
      </w:r>
      <w:proofErr w:type="spellEnd"/>
      <w:r>
        <w:t xml:space="preserve"> werde; und ich mich derhalben </w:t>
      </w:r>
      <w:proofErr w:type="spellStart"/>
      <w:r>
        <w:t>wol</w:t>
      </w:r>
      <w:proofErr w:type="spellEnd"/>
      <w:r>
        <w:t xml:space="preserve"> für sehen möge, So habe ich dennoch zu dem </w:t>
      </w:r>
      <w:proofErr w:type="spellStart"/>
      <w:r>
        <w:t>meren</w:t>
      </w:r>
      <w:proofErr w:type="spellEnd"/>
      <w:r>
        <w:t xml:space="preserve"> teil unter euch die </w:t>
      </w:r>
      <w:proofErr w:type="spellStart"/>
      <w:r>
        <w:t>zuversicht</w:t>
      </w:r>
      <w:proofErr w:type="spellEnd"/>
      <w:r>
        <w:t xml:space="preserve">, sie werden wider mich, unerhörter </w:t>
      </w:r>
      <w:proofErr w:type="spellStart"/>
      <w:r>
        <w:t>sache</w:t>
      </w:r>
      <w:proofErr w:type="spellEnd"/>
      <w:r>
        <w:t xml:space="preserve"> und </w:t>
      </w:r>
      <w:proofErr w:type="spellStart"/>
      <w:r>
        <w:t>unerkants</w:t>
      </w:r>
      <w:proofErr w:type="spellEnd"/>
      <w:r>
        <w:t xml:space="preserve"> rechtes, keine </w:t>
      </w:r>
      <w:proofErr w:type="spellStart"/>
      <w:r>
        <w:t>gewalt</w:t>
      </w:r>
      <w:proofErr w:type="spellEnd"/>
      <w:r>
        <w:t xml:space="preserve"> brauchen, Weis auch, das ich es nie </w:t>
      </w:r>
      <w:proofErr w:type="spellStart"/>
      <w:r>
        <w:t>umb</w:t>
      </w:r>
      <w:proofErr w:type="spellEnd"/>
      <w:r>
        <w:t xml:space="preserve"> euch verdient habe, und auch ungerne verdienen wollte. </w:t>
      </w:r>
    </w:p>
    <w:p w14:paraId="17908B60" w14:textId="77777777" w:rsidR="0097207C" w:rsidRDefault="0097207C" w:rsidP="0097207C">
      <w:pPr>
        <w:pStyle w:val="StandardWeb"/>
      </w:pPr>
      <w:r>
        <w:t xml:space="preserve">Sollte aber dann ober diese meine </w:t>
      </w:r>
      <w:proofErr w:type="spellStart"/>
      <w:r>
        <w:t>entschuldigung</w:t>
      </w:r>
      <w:proofErr w:type="spellEnd"/>
      <w:r>
        <w:t xml:space="preserve"> und </w:t>
      </w:r>
      <w:proofErr w:type="spellStart"/>
      <w:r>
        <w:t>unschuld</w:t>
      </w:r>
      <w:proofErr w:type="spellEnd"/>
      <w:r>
        <w:t xml:space="preserve">, nicht desto weniger durch etliche wider mich getrachtet werden, und bey etlichen meinen </w:t>
      </w:r>
      <w:proofErr w:type="spellStart"/>
      <w:r>
        <w:t>mißgönneren</w:t>
      </w:r>
      <w:proofErr w:type="spellEnd"/>
      <w:r>
        <w:t xml:space="preserve"> mein </w:t>
      </w:r>
      <w:proofErr w:type="spellStart"/>
      <w:r>
        <w:t>unschuld</w:t>
      </w:r>
      <w:proofErr w:type="spellEnd"/>
      <w:r>
        <w:t xml:space="preserve"> keinen platz haben, So </w:t>
      </w:r>
      <w:proofErr w:type="spellStart"/>
      <w:r>
        <w:t>mus</w:t>
      </w:r>
      <w:proofErr w:type="spellEnd"/>
      <w:r>
        <w:t xml:space="preserve"> ich in </w:t>
      </w:r>
      <w:proofErr w:type="spellStart"/>
      <w:r>
        <w:t>Gotes</w:t>
      </w:r>
      <w:proofErr w:type="spellEnd"/>
      <w:r>
        <w:t xml:space="preserve"> </w:t>
      </w:r>
      <w:proofErr w:type="spellStart"/>
      <w:r>
        <w:t>namen</w:t>
      </w:r>
      <w:proofErr w:type="spellEnd"/>
      <w:r>
        <w:t xml:space="preserve"> meinen leib an </w:t>
      </w:r>
      <w:proofErr w:type="spellStart"/>
      <w:r>
        <w:t>jre</w:t>
      </w:r>
      <w:proofErr w:type="spellEnd"/>
      <w:r>
        <w:t xml:space="preserve"> ehre setzen, und trage keinen </w:t>
      </w:r>
      <w:proofErr w:type="spellStart"/>
      <w:r>
        <w:t>zweifel</w:t>
      </w:r>
      <w:proofErr w:type="spellEnd"/>
      <w:r>
        <w:t xml:space="preserve">, so mir aus Gotts </w:t>
      </w:r>
      <w:proofErr w:type="spellStart"/>
      <w:r>
        <w:t>verhengnis</w:t>
      </w:r>
      <w:proofErr w:type="spellEnd"/>
      <w:r>
        <w:t xml:space="preserve"> etwas </w:t>
      </w:r>
      <w:proofErr w:type="spellStart"/>
      <w:r>
        <w:t>hirüber</w:t>
      </w:r>
      <w:proofErr w:type="spellEnd"/>
      <w:r>
        <w:t xml:space="preserve"> </w:t>
      </w:r>
      <w:proofErr w:type="spellStart"/>
      <w:r>
        <w:t>widerferet</w:t>
      </w:r>
      <w:proofErr w:type="spellEnd"/>
      <w:r>
        <w:t xml:space="preserve">, mein Gott und Herr werde mein </w:t>
      </w:r>
      <w:proofErr w:type="spellStart"/>
      <w:r>
        <w:t>bluth</w:t>
      </w:r>
      <w:proofErr w:type="spellEnd"/>
      <w:r>
        <w:t xml:space="preserve">, zu rechen wissen. Denn das ich sollte </w:t>
      </w:r>
      <w:proofErr w:type="spellStart"/>
      <w:r>
        <w:t>umb</w:t>
      </w:r>
      <w:proofErr w:type="spellEnd"/>
      <w:r>
        <w:t xml:space="preserve"> </w:t>
      </w:r>
      <w:proofErr w:type="spellStart"/>
      <w:r>
        <w:t>solchs</w:t>
      </w:r>
      <w:proofErr w:type="spellEnd"/>
      <w:r>
        <w:t xml:space="preserve"> unverdienten </w:t>
      </w:r>
      <w:proofErr w:type="spellStart"/>
      <w:r>
        <w:t>drawens</w:t>
      </w:r>
      <w:proofErr w:type="spellEnd"/>
      <w:r>
        <w:t xml:space="preserve"> willen, so bey weilen hinter den wein </w:t>
      </w:r>
      <w:proofErr w:type="spellStart"/>
      <w:r>
        <w:t>gleseren</w:t>
      </w:r>
      <w:proofErr w:type="spellEnd"/>
      <w:r>
        <w:t xml:space="preserve"> ober mich </w:t>
      </w:r>
      <w:proofErr w:type="spellStart"/>
      <w:r>
        <w:t>geschicht</w:t>
      </w:r>
      <w:proofErr w:type="spellEnd"/>
      <w:r>
        <w:t xml:space="preserve">, mein Visitation </w:t>
      </w:r>
      <w:proofErr w:type="spellStart"/>
      <w:r>
        <w:t>Ampt</w:t>
      </w:r>
      <w:proofErr w:type="spellEnd"/>
      <w:r>
        <w:t xml:space="preserve"> unter wegen lassen, </w:t>
      </w:r>
      <w:proofErr w:type="spellStart"/>
      <w:r>
        <w:t>gedencke</w:t>
      </w:r>
      <w:proofErr w:type="spellEnd"/>
      <w:r>
        <w:t xml:space="preserve"> ich nicht zu thun, Sonder weil so lange mit meiner geringen </w:t>
      </w:r>
      <w:proofErr w:type="spellStart"/>
      <w:r>
        <w:t>gabe</w:t>
      </w:r>
      <w:proofErr w:type="spellEnd"/>
      <w:r>
        <w:t xml:space="preserve">, meiner </w:t>
      </w:r>
      <w:proofErr w:type="spellStart"/>
      <w:r>
        <w:t>beruffung</w:t>
      </w:r>
      <w:proofErr w:type="spellEnd"/>
      <w:r>
        <w:t xml:space="preserve"> nach, der lieben Kirchen dienen, und die lieben </w:t>
      </w:r>
      <w:proofErr w:type="spellStart"/>
      <w:r>
        <w:t>warheit</w:t>
      </w:r>
      <w:proofErr w:type="spellEnd"/>
      <w:r>
        <w:t xml:space="preserve">, </w:t>
      </w:r>
      <w:proofErr w:type="spellStart"/>
      <w:r>
        <w:t>wor</w:t>
      </w:r>
      <w:proofErr w:type="spellEnd"/>
      <w:r>
        <w:t xml:space="preserve"> ich nur kann, fortsetzen, </w:t>
      </w:r>
      <w:proofErr w:type="spellStart"/>
      <w:r>
        <w:t>biß</w:t>
      </w:r>
      <w:proofErr w:type="spellEnd"/>
      <w:r>
        <w:t xml:space="preserve"> das ich durch den todt, </w:t>
      </w:r>
      <w:proofErr w:type="spellStart"/>
      <w:r>
        <w:t>lenger</w:t>
      </w:r>
      <w:proofErr w:type="spellEnd"/>
      <w:r>
        <w:t xml:space="preserve"> </w:t>
      </w:r>
      <w:proofErr w:type="spellStart"/>
      <w:r>
        <w:t>solchs</w:t>
      </w:r>
      <w:proofErr w:type="spellEnd"/>
      <w:r>
        <w:t xml:space="preserve"> zu thun, verhindert werde, denn hie heisset es also, wie der </w:t>
      </w:r>
      <w:proofErr w:type="spellStart"/>
      <w:r>
        <w:t>os</w:t>
      </w:r>
      <w:proofErr w:type="spellEnd"/>
      <w:r>
        <w:t xml:space="preserve">. </w:t>
      </w:r>
      <w:proofErr w:type="spellStart"/>
      <w:r>
        <w:t>Pfar</w:t>
      </w:r>
      <w:proofErr w:type="spellEnd"/>
      <w:r>
        <w:t xml:space="preserve">. sagt, im </w:t>
      </w:r>
      <w:proofErr w:type="spellStart"/>
      <w:r>
        <w:t>tode</w:t>
      </w:r>
      <w:proofErr w:type="spellEnd"/>
      <w:r>
        <w:t xml:space="preserve"> </w:t>
      </w:r>
      <w:proofErr w:type="spellStart"/>
      <w:r>
        <w:t>gedenckt</w:t>
      </w:r>
      <w:proofErr w:type="spellEnd"/>
      <w:r>
        <w:t xml:space="preserve"> man dein nicht, wer </w:t>
      </w:r>
      <w:proofErr w:type="spellStart"/>
      <w:r>
        <w:t>wil</w:t>
      </w:r>
      <w:proofErr w:type="spellEnd"/>
      <w:r>
        <w:t xml:space="preserve"> dir in der helle </w:t>
      </w:r>
      <w:proofErr w:type="spellStart"/>
      <w:r>
        <w:t>dancken</w:t>
      </w:r>
      <w:proofErr w:type="spellEnd"/>
      <w:r>
        <w:t xml:space="preserve">? </w:t>
      </w:r>
      <w:proofErr w:type="spellStart"/>
      <w:r>
        <w:t>Widerumb</w:t>
      </w:r>
      <w:proofErr w:type="spellEnd"/>
      <w:r>
        <w:t xml:space="preserve"> da ich noch im leben und </w:t>
      </w:r>
      <w:proofErr w:type="spellStart"/>
      <w:r>
        <w:t>Ampte</w:t>
      </w:r>
      <w:proofErr w:type="spellEnd"/>
      <w:r>
        <w:t xml:space="preserve"> bin, heisset es also, Verflucht sey, der des Herrn </w:t>
      </w:r>
      <w:proofErr w:type="spellStart"/>
      <w:r>
        <w:t>werck</w:t>
      </w:r>
      <w:proofErr w:type="spellEnd"/>
      <w:r>
        <w:t xml:space="preserve"> </w:t>
      </w:r>
      <w:proofErr w:type="spellStart"/>
      <w:r>
        <w:t>lessig</w:t>
      </w:r>
      <w:proofErr w:type="spellEnd"/>
      <w:r>
        <w:t xml:space="preserve"> thut, Jeremia am </w:t>
      </w:r>
      <w:proofErr w:type="spellStart"/>
      <w:r>
        <w:t>xlviij</w:t>
      </w:r>
      <w:proofErr w:type="spellEnd"/>
      <w:r>
        <w:t xml:space="preserve">. </w:t>
      </w:r>
    </w:p>
    <w:p w14:paraId="1F3FA683" w14:textId="77777777" w:rsidR="0097207C" w:rsidRDefault="0097207C" w:rsidP="0097207C">
      <w:pPr>
        <w:pStyle w:val="StandardWeb"/>
      </w:pPr>
      <w:r>
        <w:t xml:space="preserve">Da mit </w:t>
      </w:r>
      <w:proofErr w:type="spellStart"/>
      <w:r>
        <w:t>jr</w:t>
      </w:r>
      <w:proofErr w:type="spellEnd"/>
      <w:r>
        <w:t xml:space="preserve"> nu eigentlich wissen möget, was die </w:t>
      </w:r>
      <w:proofErr w:type="spellStart"/>
      <w:r>
        <w:t>eweren</w:t>
      </w:r>
      <w:proofErr w:type="spellEnd"/>
      <w:r>
        <w:t xml:space="preserve"> zum teil und mich von einander trage, so habe ich </w:t>
      </w:r>
      <w:proofErr w:type="spellStart"/>
      <w:r>
        <w:t>anfenglich</w:t>
      </w:r>
      <w:proofErr w:type="spellEnd"/>
      <w:r>
        <w:t xml:space="preserve">, nach dem sie das liebe Göttliche </w:t>
      </w:r>
      <w:proofErr w:type="spellStart"/>
      <w:r>
        <w:t>wort</w:t>
      </w:r>
      <w:proofErr w:type="spellEnd"/>
      <w:r>
        <w:t xml:space="preserve">, so man </w:t>
      </w:r>
      <w:proofErr w:type="spellStart"/>
      <w:r>
        <w:t>jnen</w:t>
      </w:r>
      <w:proofErr w:type="spellEnd"/>
      <w:r>
        <w:t xml:space="preserve"> in alle Klöster verschaffet hat, eine gute lange zeit </w:t>
      </w:r>
      <w:proofErr w:type="spellStart"/>
      <w:r>
        <w:t>gehort</w:t>
      </w:r>
      <w:proofErr w:type="spellEnd"/>
      <w:r>
        <w:t xml:space="preserve">, durch die Predicanten </w:t>
      </w:r>
      <w:proofErr w:type="spellStart"/>
      <w:r>
        <w:t>auff</w:t>
      </w:r>
      <w:proofErr w:type="spellEnd"/>
      <w:r>
        <w:t xml:space="preserve"> sie dringen lassen, das sie sollten, wie Christen </w:t>
      </w:r>
      <w:proofErr w:type="spellStart"/>
      <w:r>
        <w:t>gebürt</w:t>
      </w:r>
      <w:proofErr w:type="spellEnd"/>
      <w:r>
        <w:t xml:space="preserve">, zum </w:t>
      </w:r>
      <w:proofErr w:type="spellStart"/>
      <w:r>
        <w:t>hochwirdigen</w:t>
      </w:r>
      <w:proofErr w:type="spellEnd"/>
      <w:r>
        <w:t xml:space="preserve"> Sacramente des </w:t>
      </w:r>
      <w:proofErr w:type="spellStart"/>
      <w:r>
        <w:t>leibs</w:t>
      </w:r>
      <w:proofErr w:type="spellEnd"/>
      <w:r>
        <w:t xml:space="preserve"> und </w:t>
      </w:r>
      <w:proofErr w:type="spellStart"/>
      <w:r>
        <w:t>bluts</w:t>
      </w:r>
      <w:proofErr w:type="spellEnd"/>
      <w:r>
        <w:t xml:space="preserve"> Christi gehen, </w:t>
      </w:r>
      <w:proofErr w:type="spellStart"/>
      <w:r>
        <w:t>jren</w:t>
      </w:r>
      <w:proofErr w:type="spellEnd"/>
      <w:r>
        <w:t xml:space="preserve"> glauben, so aus dem gehörten worte pflegt her zu fliessen, Roma x, Da mit zu </w:t>
      </w:r>
      <w:proofErr w:type="spellStart"/>
      <w:r>
        <w:t>stercken</w:t>
      </w:r>
      <w:proofErr w:type="spellEnd"/>
      <w:r>
        <w:t xml:space="preserve">, und </w:t>
      </w:r>
      <w:proofErr w:type="spellStart"/>
      <w:r>
        <w:t>offentlich</w:t>
      </w:r>
      <w:proofErr w:type="spellEnd"/>
      <w:r>
        <w:t xml:space="preserve"> zu bekennen, das sie mit anderen rechtschaffenen Christen </w:t>
      </w:r>
      <w:proofErr w:type="spellStart"/>
      <w:r>
        <w:t>einerleie</w:t>
      </w:r>
      <w:proofErr w:type="spellEnd"/>
      <w:r>
        <w:t xml:space="preserve"> </w:t>
      </w:r>
      <w:proofErr w:type="spellStart"/>
      <w:r>
        <w:t>lahr</w:t>
      </w:r>
      <w:proofErr w:type="spellEnd"/>
      <w:r>
        <w:t xml:space="preserve"> und Sacramente, laut der </w:t>
      </w:r>
      <w:proofErr w:type="spellStart"/>
      <w:r>
        <w:t>einsatzung</w:t>
      </w:r>
      <w:proofErr w:type="spellEnd"/>
      <w:r>
        <w:t xml:space="preserve"> Christi </w:t>
      </w:r>
      <w:proofErr w:type="spellStart"/>
      <w:r>
        <w:t>hinfurt</w:t>
      </w:r>
      <w:proofErr w:type="spellEnd"/>
      <w:r>
        <w:t xml:space="preserve"> halten und brauchen wollten. </w:t>
      </w:r>
      <w:proofErr w:type="spellStart"/>
      <w:r>
        <w:t>Solchs</w:t>
      </w:r>
      <w:proofErr w:type="spellEnd"/>
      <w:r>
        <w:t xml:space="preserve"> ist also durch die Predicanten, mit vielen </w:t>
      </w:r>
      <w:proofErr w:type="spellStart"/>
      <w:r>
        <w:t>ermanungen</w:t>
      </w:r>
      <w:proofErr w:type="spellEnd"/>
      <w:r>
        <w:t xml:space="preserve"> </w:t>
      </w:r>
      <w:proofErr w:type="spellStart"/>
      <w:r>
        <w:t>offtmals</w:t>
      </w:r>
      <w:proofErr w:type="spellEnd"/>
      <w:r>
        <w:t xml:space="preserve"> geschehen. Es haben auch solche </w:t>
      </w:r>
      <w:proofErr w:type="spellStart"/>
      <w:r>
        <w:t>ermanung</w:t>
      </w:r>
      <w:proofErr w:type="spellEnd"/>
      <w:r>
        <w:t xml:space="preserve"> bey etlichen gehorsamen, </w:t>
      </w:r>
      <w:proofErr w:type="spellStart"/>
      <w:r>
        <w:t>fromen</w:t>
      </w:r>
      <w:proofErr w:type="spellEnd"/>
      <w:r>
        <w:t xml:space="preserve"> </w:t>
      </w:r>
      <w:proofErr w:type="spellStart"/>
      <w:r>
        <w:t>kinderen</w:t>
      </w:r>
      <w:proofErr w:type="spellEnd"/>
      <w:r>
        <w:t xml:space="preserve">, nutz geschafft, das sie wie Christen gethan, und sich zu der heiligen Communion begeben haben, Und </w:t>
      </w:r>
      <w:proofErr w:type="spellStart"/>
      <w:r>
        <w:t>wiewol</w:t>
      </w:r>
      <w:proofErr w:type="spellEnd"/>
      <w:r>
        <w:t xml:space="preserve"> ich </w:t>
      </w:r>
      <w:proofErr w:type="spellStart"/>
      <w:r>
        <w:t>selbs</w:t>
      </w:r>
      <w:proofErr w:type="spellEnd"/>
      <w:r>
        <w:t xml:space="preserve"> zu dieser </w:t>
      </w:r>
      <w:proofErr w:type="spellStart"/>
      <w:r>
        <w:t>sache</w:t>
      </w:r>
      <w:proofErr w:type="spellEnd"/>
      <w:r>
        <w:t xml:space="preserve"> noch habe allenthalben </w:t>
      </w:r>
      <w:proofErr w:type="spellStart"/>
      <w:r>
        <w:t>komen</w:t>
      </w:r>
      <w:proofErr w:type="spellEnd"/>
      <w:r>
        <w:t xml:space="preserve">, und sie </w:t>
      </w:r>
      <w:proofErr w:type="spellStart"/>
      <w:r>
        <w:t>leren</w:t>
      </w:r>
      <w:proofErr w:type="spellEnd"/>
      <w:r>
        <w:t xml:space="preserve">, unterweisen und </w:t>
      </w:r>
      <w:proofErr w:type="spellStart"/>
      <w:r>
        <w:t>ermanen</w:t>
      </w:r>
      <w:proofErr w:type="spellEnd"/>
      <w:r>
        <w:t xml:space="preserve"> müssen, So hat man dennoch zu </w:t>
      </w:r>
      <w:proofErr w:type="spellStart"/>
      <w:r>
        <w:t>letzt</w:t>
      </w:r>
      <w:proofErr w:type="spellEnd"/>
      <w:r>
        <w:t xml:space="preserve"> das </w:t>
      </w:r>
      <w:proofErr w:type="spellStart"/>
      <w:r>
        <w:t>merer</w:t>
      </w:r>
      <w:proofErr w:type="spellEnd"/>
      <w:r>
        <w:t xml:space="preserve"> teil </w:t>
      </w:r>
      <w:proofErr w:type="spellStart"/>
      <w:r>
        <w:t>dda</w:t>
      </w:r>
      <w:proofErr w:type="spellEnd"/>
      <w:r>
        <w:t xml:space="preserve"> hin bewegt, da sie, wie </w:t>
      </w:r>
      <w:proofErr w:type="spellStart"/>
      <w:r>
        <w:t>jtzo</w:t>
      </w:r>
      <w:proofErr w:type="spellEnd"/>
      <w:r>
        <w:t xml:space="preserve"> angezeigt, zum </w:t>
      </w:r>
      <w:proofErr w:type="spellStart"/>
      <w:r>
        <w:t>hochwirdigen</w:t>
      </w:r>
      <w:proofErr w:type="spellEnd"/>
      <w:r>
        <w:t xml:space="preserve"> Sacrament gegangen sein, unangesehen vieler Papisten rath, die sie mit heimlichen </w:t>
      </w:r>
      <w:proofErr w:type="spellStart"/>
      <w:r>
        <w:t>schrifften</w:t>
      </w:r>
      <w:proofErr w:type="spellEnd"/>
      <w:r>
        <w:t xml:space="preserve">, da von in viele </w:t>
      </w:r>
      <w:proofErr w:type="spellStart"/>
      <w:r>
        <w:t>wege</w:t>
      </w:r>
      <w:proofErr w:type="spellEnd"/>
      <w:r>
        <w:t xml:space="preserve"> ab zu schrecken unterstanden haben. </w:t>
      </w:r>
    </w:p>
    <w:p w14:paraId="67E3B1C0" w14:textId="77777777" w:rsidR="0097207C" w:rsidRDefault="0097207C" w:rsidP="0097207C">
      <w:pPr>
        <w:pStyle w:val="StandardWeb"/>
      </w:pPr>
      <w:r>
        <w:t xml:space="preserve">Etliche aber, als sonderlich zu </w:t>
      </w:r>
      <w:proofErr w:type="spellStart"/>
      <w:r>
        <w:t>Hilwerhausen</w:t>
      </w:r>
      <w:proofErr w:type="spellEnd"/>
      <w:r>
        <w:t xml:space="preserve"> im lande zu </w:t>
      </w:r>
      <w:proofErr w:type="spellStart"/>
      <w:r>
        <w:t>Gottingen</w:t>
      </w:r>
      <w:proofErr w:type="spellEnd"/>
      <w:r>
        <w:t xml:space="preserve">, und zu </w:t>
      </w:r>
      <w:proofErr w:type="spellStart"/>
      <w:r>
        <w:t>Wüllinghausen</w:t>
      </w:r>
      <w:proofErr w:type="spellEnd"/>
      <w:r>
        <w:t xml:space="preserve"> zwischen Deister und Lein gelegen, </w:t>
      </w:r>
      <w:proofErr w:type="spellStart"/>
      <w:r>
        <w:t>seind</w:t>
      </w:r>
      <w:proofErr w:type="spellEnd"/>
      <w:r>
        <w:t xml:space="preserve"> so lange </w:t>
      </w:r>
      <w:proofErr w:type="spellStart"/>
      <w:r>
        <w:t>halstarrig</w:t>
      </w:r>
      <w:proofErr w:type="spellEnd"/>
      <w:r>
        <w:t xml:space="preserve"> und ungehorsam geblieben, das ich mich </w:t>
      </w:r>
      <w:proofErr w:type="spellStart"/>
      <w:r>
        <w:t>selbs</w:t>
      </w:r>
      <w:proofErr w:type="spellEnd"/>
      <w:r>
        <w:t xml:space="preserve"> zu </w:t>
      </w:r>
      <w:proofErr w:type="spellStart"/>
      <w:r>
        <w:t>jnen</w:t>
      </w:r>
      <w:proofErr w:type="spellEnd"/>
      <w:r>
        <w:t xml:space="preserve">, mit Fürstlichen </w:t>
      </w:r>
      <w:proofErr w:type="spellStart"/>
      <w:r>
        <w:t>mandaten</w:t>
      </w:r>
      <w:proofErr w:type="spellEnd"/>
      <w:r>
        <w:t xml:space="preserve"> welche ich noch dar zu legen weis, </w:t>
      </w:r>
      <w:proofErr w:type="spellStart"/>
      <w:r>
        <w:t>offtmals</w:t>
      </w:r>
      <w:proofErr w:type="spellEnd"/>
      <w:r>
        <w:t xml:space="preserve"> habe verfugen, </w:t>
      </w:r>
      <w:proofErr w:type="spellStart"/>
      <w:r>
        <w:t>unde</w:t>
      </w:r>
      <w:proofErr w:type="spellEnd"/>
      <w:r>
        <w:t xml:space="preserve"> sie zu solchem Christlichen </w:t>
      </w:r>
      <w:proofErr w:type="spellStart"/>
      <w:r>
        <w:t>werck</w:t>
      </w:r>
      <w:proofErr w:type="spellEnd"/>
      <w:r>
        <w:t xml:space="preserve"> der heiligen Communion, mit </w:t>
      </w:r>
      <w:proofErr w:type="spellStart"/>
      <w:r>
        <w:t>höhestem</w:t>
      </w:r>
      <w:proofErr w:type="spellEnd"/>
      <w:r>
        <w:t xml:space="preserve"> ernst </w:t>
      </w:r>
      <w:proofErr w:type="spellStart"/>
      <w:r>
        <w:t>ermanen</w:t>
      </w:r>
      <w:proofErr w:type="spellEnd"/>
      <w:r>
        <w:t xml:space="preserve"> müssen, habe aber solch </w:t>
      </w:r>
      <w:proofErr w:type="spellStart"/>
      <w:r>
        <w:t>ermanen</w:t>
      </w:r>
      <w:proofErr w:type="spellEnd"/>
      <w:r>
        <w:t xml:space="preserve">, mit so </w:t>
      </w:r>
      <w:proofErr w:type="spellStart"/>
      <w:r>
        <w:t>freuentlichem</w:t>
      </w:r>
      <w:proofErr w:type="spellEnd"/>
      <w:r>
        <w:t xml:space="preserve"> bitten und flehen, </w:t>
      </w:r>
      <w:proofErr w:type="spellStart"/>
      <w:r>
        <w:t>gemischet</w:t>
      </w:r>
      <w:proofErr w:type="spellEnd"/>
      <w:r>
        <w:t xml:space="preserve">, das ich nicht wüste, wie sich ein Vater gegen seine leibliche </w:t>
      </w:r>
      <w:proofErr w:type="spellStart"/>
      <w:r>
        <w:t>kinder</w:t>
      </w:r>
      <w:proofErr w:type="spellEnd"/>
      <w:r>
        <w:t xml:space="preserve"> </w:t>
      </w:r>
      <w:proofErr w:type="spellStart"/>
      <w:r>
        <w:t>freuntlicher</w:t>
      </w:r>
      <w:proofErr w:type="spellEnd"/>
      <w:r>
        <w:t xml:space="preserve"> und gelinder halten </w:t>
      </w:r>
      <w:proofErr w:type="spellStart"/>
      <w:r>
        <w:t>künte</w:t>
      </w:r>
      <w:proofErr w:type="spellEnd"/>
      <w:r>
        <w:t xml:space="preserve">. Zu dem, habe ich sie, da kein </w:t>
      </w:r>
      <w:proofErr w:type="spellStart"/>
      <w:r>
        <w:t>freuntlich</w:t>
      </w:r>
      <w:proofErr w:type="spellEnd"/>
      <w:r>
        <w:t xml:space="preserve"> </w:t>
      </w:r>
      <w:proofErr w:type="spellStart"/>
      <w:r>
        <w:t>ermanen</w:t>
      </w:r>
      <w:proofErr w:type="spellEnd"/>
      <w:r>
        <w:t xml:space="preserve">, bitten und flehen helfen wollte, gewarnet für straff und </w:t>
      </w:r>
      <w:proofErr w:type="spellStart"/>
      <w:r>
        <w:t>ungnade</w:t>
      </w:r>
      <w:proofErr w:type="spellEnd"/>
      <w:r>
        <w:t xml:space="preserve">, Erstlich Gotts im Himmel, und darnach der hohen Oberkeit, die ungezweifelt zuletzt solchen muthwilligen ungehorsam nicht leiden würde oder </w:t>
      </w:r>
      <w:proofErr w:type="spellStart"/>
      <w:r>
        <w:t>künte</w:t>
      </w:r>
      <w:proofErr w:type="spellEnd"/>
      <w:r>
        <w:t xml:space="preserve">, Aber es ist mir hie </w:t>
      </w:r>
      <w:proofErr w:type="spellStart"/>
      <w:r>
        <w:t>gangen</w:t>
      </w:r>
      <w:proofErr w:type="spellEnd"/>
      <w:r>
        <w:t xml:space="preserve">, wie von solchen </w:t>
      </w:r>
      <w:proofErr w:type="spellStart"/>
      <w:r>
        <w:t>leuten</w:t>
      </w:r>
      <w:proofErr w:type="spellEnd"/>
      <w:r>
        <w:t xml:space="preserve"> der </w:t>
      </w:r>
      <w:proofErr w:type="spellStart"/>
      <w:r>
        <w:t>lviij</w:t>
      </w:r>
      <w:proofErr w:type="spellEnd"/>
      <w:r>
        <w:t xml:space="preserve">. Psalm sagt, </w:t>
      </w:r>
      <w:proofErr w:type="spellStart"/>
      <w:r>
        <w:t>Ir</w:t>
      </w:r>
      <w:proofErr w:type="spellEnd"/>
      <w:r>
        <w:t xml:space="preserve"> wüthen ist wie das wüthen einer schlangen, wie ein taub </w:t>
      </w:r>
      <w:proofErr w:type="spellStart"/>
      <w:r>
        <w:t>otter</w:t>
      </w:r>
      <w:proofErr w:type="spellEnd"/>
      <w:r>
        <w:t xml:space="preserve">, die </w:t>
      </w:r>
      <w:proofErr w:type="spellStart"/>
      <w:r>
        <w:t>jr</w:t>
      </w:r>
      <w:proofErr w:type="spellEnd"/>
      <w:r>
        <w:t xml:space="preserve"> </w:t>
      </w:r>
      <w:proofErr w:type="spellStart"/>
      <w:r>
        <w:t>ohr</w:t>
      </w:r>
      <w:proofErr w:type="spellEnd"/>
      <w:r>
        <w:t xml:space="preserve"> zu </w:t>
      </w:r>
      <w:proofErr w:type="spellStart"/>
      <w:r>
        <w:t>stopffet</w:t>
      </w:r>
      <w:proofErr w:type="spellEnd"/>
      <w:r>
        <w:t xml:space="preserve">, das sie nicht höre die stimme des </w:t>
      </w:r>
      <w:proofErr w:type="spellStart"/>
      <w:r>
        <w:t>Zeuberers</w:t>
      </w:r>
      <w:proofErr w:type="spellEnd"/>
      <w:r>
        <w:t xml:space="preserve">, des </w:t>
      </w:r>
      <w:proofErr w:type="spellStart"/>
      <w:r>
        <w:t>beschwerers</w:t>
      </w:r>
      <w:proofErr w:type="spellEnd"/>
      <w:r>
        <w:t xml:space="preserve">, der </w:t>
      </w:r>
      <w:proofErr w:type="spellStart"/>
      <w:r>
        <w:t>wol</w:t>
      </w:r>
      <w:proofErr w:type="spellEnd"/>
      <w:r>
        <w:t xml:space="preserve"> beschweren </w:t>
      </w:r>
      <w:proofErr w:type="spellStart"/>
      <w:r>
        <w:t>kan</w:t>
      </w:r>
      <w:proofErr w:type="spellEnd"/>
      <w:r>
        <w:t xml:space="preserve">. </w:t>
      </w:r>
    </w:p>
    <w:p w14:paraId="2526FB80" w14:textId="77777777" w:rsidR="0097207C" w:rsidRDefault="0097207C" w:rsidP="0097207C">
      <w:pPr>
        <w:pStyle w:val="StandardWeb"/>
      </w:pPr>
      <w:r>
        <w:t xml:space="preserve">Denn erstlich von </w:t>
      </w:r>
      <w:proofErr w:type="spellStart"/>
      <w:r>
        <w:t>Hilwerhausen</w:t>
      </w:r>
      <w:proofErr w:type="spellEnd"/>
      <w:r>
        <w:t xml:space="preserve"> zu reden, so ists war, und die </w:t>
      </w:r>
      <w:proofErr w:type="spellStart"/>
      <w:r>
        <w:t>Junckfrawen</w:t>
      </w:r>
      <w:proofErr w:type="spellEnd"/>
      <w:r>
        <w:t xml:space="preserve"> </w:t>
      </w:r>
      <w:proofErr w:type="spellStart"/>
      <w:r>
        <w:t>daselbs</w:t>
      </w:r>
      <w:proofErr w:type="spellEnd"/>
      <w:r>
        <w:t xml:space="preserve"> werden bekennen müssen, das ich eigener </w:t>
      </w:r>
      <w:proofErr w:type="spellStart"/>
      <w:r>
        <w:t>person</w:t>
      </w:r>
      <w:proofErr w:type="spellEnd"/>
      <w:r>
        <w:t xml:space="preserve">, </w:t>
      </w:r>
      <w:proofErr w:type="spellStart"/>
      <w:r>
        <w:t>uber</w:t>
      </w:r>
      <w:proofErr w:type="spellEnd"/>
      <w:r>
        <w:t xml:space="preserve"> das, das sie einen geschickten </w:t>
      </w:r>
      <w:proofErr w:type="spellStart"/>
      <w:r>
        <w:t>fromen</w:t>
      </w:r>
      <w:proofErr w:type="spellEnd"/>
      <w:r>
        <w:t xml:space="preserve"> Predicanten haben, </w:t>
      </w:r>
      <w:proofErr w:type="spellStart"/>
      <w:r>
        <w:t>offtmals</w:t>
      </w:r>
      <w:proofErr w:type="spellEnd"/>
      <w:r>
        <w:t xml:space="preserve"> mit </w:t>
      </w:r>
      <w:proofErr w:type="spellStart"/>
      <w:r>
        <w:t>jnen</w:t>
      </w:r>
      <w:proofErr w:type="spellEnd"/>
      <w:r>
        <w:t xml:space="preserve"> </w:t>
      </w:r>
      <w:proofErr w:type="spellStart"/>
      <w:r>
        <w:t>freuntlich</w:t>
      </w:r>
      <w:proofErr w:type="spellEnd"/>
      <w:r>
        <w:t xml:space="preserve"> </w:t>
      </w:r>
      <w:proofErr w:type="spellStart"/>
      <w:r>
        <w:t>geredt</w:t>
      </w:r>
      <w:proofErr w:type="spellEnd"/>
      <w:r>
        <w:t xml:space="preserve">, sie in Gotts worte unterrichtet, und zu der heiligen Communion und der </w:t>
      </w:r>
      <w:proofErr w:type="spellStart"/>
      <w:r>
        <w:t>empfahung</w:t>
      </w:r>
      <w:proofErr w:type="spellEnd"/>
      <w:r>
        <w:t xml:space="preserve"> des </w:t>
      </w:r>
      <w:proofErr w:type="spellStart"/>
      <w:r>
        <w:t>hochwirdigen</w:t>
      </w:r>
      <w:proofErr w:type="spellEnd"/>
      <w:r>
        <w:t xml:space="preserve"> Sacraments, des </w:t>
      </w:r>
      <w:proofErr w:type="spellStart"/>
      <w:r>
        <w:t>leibs</w:t>
      </w:r>
      <w:proofErr w:type="spellEnd"/>
      <w:r>
        <w:t xml:space="preserve"> und </w:t>
      </w:r>
      <w:proofErr w:type="spellStart"/>
      <w:r>
        <w:t>blutes</w:t>
      </w:r>
      <w:proofErr w:type="spellEnd"/>
      <w:r>
        <w:t xml:space="preserve"> Christi </w:t>
      </w:r>
      <w:proofErr w:type="spellStart"/>
      <w:r>
        <w:t>ermanet</w:t>
      </w:r>
      <w:proofErr w:type="spellEnd"/>
      <w:r>
        <w:t xml:space="preserve"> und </w:t>
      </w:r>
      <w:proofErr w:type="spellStart"/>
      <w:r>
        <w:t>gereitzet</w:t>
      </w:r>
      <w:proofErr w:type="spellEnd"/>
      <w:r>
        <w:t xml:space="preserve"> habe, mit </w:t>
      </w:r>
      <w:proofErr w:type="spellStart"/>
      <w:r>
        <w:t>ablehunge</w:t>
      </w:r>
      <w:proofErr w:type="spellEnd"/>
      <w:r>
        <w:t xml:space="preserve"> aller Argumente, so sie da von hielten und abschreckten. Aber wenn ich sie lange </w:t>
      </w:r>
      <w:proofErr w:type="spellStart"/>
      <w:r>
        <w:t>unterweisete</w:t>
      </w:r>
      <w:proofErr w:type="spellEnd"/>
      <w:r>
        <w:t xml:space="preserve">, </w:t>
      </w:r>
      <w:proofErr w:type="spellStart"/>
      <w:r>
        <w:t>ermanete</w:t>
      </w:r>
      <w:proofErr w:type="spellEnd"/>
      <w:r>
        <w:t xml:space="preserve">, bat, und flehete, So blieben sie </w:t>
      </w:r>
      <w:proofErr w:type="spellStart"/>
      <w:r>
        <w:t>gleichwol</w:t>
      </w:r>
      <w:proofErr w:type="spellEnd"/>
      <w:r>
        <w:t xml:space="preserve"> </w:t>
      </w:r>
      <w:proofErr w:type="spellStart"/>
      <w:r>
        <w:t>auff</w:t>
      </w:r>
      <w:proofErr w:type="spellEnd"/>
      <w:r>
        <w:t xml:space="preserve"> </w:t>
      </w:r>
      <w:proofErr w:type="spellStart"/>
      <w:r>
        <w:t>jren</w:t>
      </w:r>
      <w:proofErr w:type="spellEnd"/>
      <w:r>
        <w:t xml:space="preserve"> </w:t>
      </w:r>
      <w:proofErr w:type="spellStart"/>
      <w:r>
        <w:t>fünff</w:t>
      </w:r>
      <w:proofErr w:type="spellEnd"/>
      <w:r>
        <w:t xml:space="preserve"> </w:t>
      </w:r>
      <w:proofErr w:type="spellStart"/>
      <w:r>
        <w:t>augen</w:t>
      </w:r>
      <w:proofErr w:type="spellEnd"/>
      <w:r>
        <w:t xml:space="preserve"> stehen, und wandten für, Erstlich, Sie </w:t>
      </w:r>
      <w:proofErr w:type="spellStart"/>
      <w:r>
        <w:t>hetten</w:t>
      </w:r>
      <w:proofErr w:type="spellEnd"/>
      <w:r>
        <w:t xml:space="preserve"> die </w:t>
      </w:r>
      <w:proofErr w:type="spellStart"/>
      <w:r>
        <w:t>gnad</w:t>
      </w:r>
      <w:proofErr w:type="spellEnd"/>
      <w:r>
        <w:t xml:space="preserve"> nicht, zum anderen, das sie wollten </w:t>
      </w:r>
      <w:proofErr w:type="spellStart"/>
      <w:r>
        <w:t>ond</w:t>
      </w:r>
      <w:proofErr w:type="spellEnd"/>
      <w:r>
        <w:t xml:space="preserve"> </w:t>
      </w:r>
      <w:proofErr w:type="spellStart"/>
      <w:r>
        <w:t>müsten</w:t>
      </w:r>
      <w:proofErr w:type="spellEnd"/>
      <w:r>
        <w:t xml:space="preserve"> harren, biss in einem Concilia, </w:t>
      </w:r>
      <w:proofErr w:type="spellStart"/>
      <w:r>
        <w:t>beiderleie</w:t>
      </w:r>
      <w:proofErr w:type="spellEnd"/>
      <w:r>
        <w:t xml:space="preserve"> </w:t>
      </w:r>
      <w:proofErr w:type="spellStart"/>
      <w:r>
        <w:t>gestalt</w:t>
      </w:r>
      <w:proofErr w:type="spellEnd"/>
      <w:r>
        <w:t xml:space="preserve"> zugelassen würde. Wenn ich dann mit vielen worten </w:t>
      </w:r>
      <w:proofErr w:type="spellStart"/>
      <w:r>
        <w:t>wiederumb</w:t>
      </w:r>
      <w:proofErr w:type="spellEnd"/>
      <w:r>
        <w:t xml:space="preserve"> </w:t>
      </w:r>
      <w:proofErr w:type="spellStart"/>
      <w:r>
        <w:t>antwort</w:t>
      </w:r>
      <w:proofErr w:type="spellEnd"/>
      <w:r>
        <w:t xml:space="preserve"> gab, Die </w:t>
      </w:r>
      <w:proofErr w:type="spellStart"/>
      <w:r>
        <w:t>gnad</w:t>
      </w:r>
      <w:proofErr w:type="spellEnd"/>
      <w:r>
        <w:t xml:space="preserve"> werde </w:t>
      </w:r>
      <w:proofErr w:type="spellStart"/>
      <w:r>
        <w:t>jnen</w:t>
      </w:r>
      <w:proofErr w:type="spellEnd"/>
      <w:r>
        <w:t xml:space="preserve"> durchs Evangelion angeboten, und durch das Sacrament des </w:t>
      </w:r>
      <w:proofErr w:type="spellStart"/>
      <w:r>
        <w:t>leibs</w:t>
      </w:r>
      <w:proofErr w:type="spellEnd"/>
      <w:r>
        <w:t xml:space="preserve"> und </w:t>
      </w:r>
      <w:proofErr w:type="spellStart"/>
      <w:r>
        <w:t>bluts</w:t>
      </w:r>
      <w:proofErr w:type="spellEnd"/>
      <w:r>
        <w:t xml:space="preserve"> Christi ausgeteilt, und sey nicht der </w:t>
      </w:r>
      <w:proofErr w:type="spellStart"/>
      <w:r>
        <w:t>mangel</w:t>
      </w:r>
      <w:proofErr w:type="spellEnd"/>
      <w:r>
        <w:t xml:space="preserve"> an dem lieben Christo, der </w:t>
      </w:r>
      <w:proofErr w:type="spellStart"/>
      <w:r>
        <w:t>jnen</w:t>
      </w:r>
      <w:proofErr w:type="spellEnd"/>
      <w:r>
        <w:t xml:space="preserve"> solche </w:t>
      </w:r>
      <w:proofErr w:type="spellStart"/>
      <w:r>
        <w:t>gnade</w:t>
      </w:r>
      <w:proofErr w:type="spellEnd"/>
      <w:r>
        <w:t xml:space="preserve"> anbiete, da er sagt Matt. am </w:t>
      </w:r>
      <w:proofErr w:type="spellStart"/>
      <w:r>
        <w:t>xj</w:t>
      </w:r>
      <w:proofErr w:type="spellEnd"/>
      <w:r>
        <w:t xml:space="preserve">. Komet her zu mir alle die </w:t>
      </w:r>
      <w:proofErr w:type="spellStart"/>
      <w:r>
        <w:t>jr</w:t>
      </w:r>
      <w:proofErr w:type="spellEnd"/>
      <w:r>
        <w:t xml:space="preserve"> müheselig und beladet seit, ich </w:t>
      </w:r>
      <w:proofErr w:type="spellStart"/>
      <w:r>
        <w:t>wil</w:t>
      </w:r>
      <w:proofErr w:type="spellEnd"/>
      <w:r>
        <w:t xml:space="preserve"> euch erquicken, Sondern an </w:t>
      </w:r>
      <w:proofErr w:type="spellStart"/>
      <w:r>
        <w:t>jnen</w:t>
      </w:r>
      <w:proofErr w:type="spellEnd"/>
      <w:r>
        <w:t xml:space="preserve">, die solche </w:t>
      </w:r>
      <w:proofErr w:type="spellStart"/>
      <w:r>
        <w:t>gnade</w:t>
      </w:r>
      <w:proofErr w:type="spellEnd"/>
      <w:r>
        <w:t xml:space="preserve"> muthwilliglich ausschlagen und nicht </w:t>
      </w:r>
      <w:proofErr w:type="spellStart"/>
      <w:r>
        <w:t>annemen</w:t>
      </w:r>
      <w:proofErr w:type="spellEnd"/>
      <w:r>
        <w:t xml:space="preserve"> wöllen. Item, Kein Concilium oder Kirchen </w:t>
      </w:r>
      <w:proofErr w:type="spellStart"/>
      <w:r>
        <w:t>gewalt</w:t>
      </w:r>
      <w:proofErr w:type="spellEnd"/>
      <w:r>
        <w:t xml:space="preserve">, habe macht, Christo seine </w:t>
      </w:r>
      <w:proofErr w:type="spellStart"/>
      <w:r>
        <w:t>einsatzung</w:t>
      </w:r>
      <w:proofErr w:type="spellEnd"/>
      <w:r>
        <w:t xml:space="preserve"> zu </w:t>
      </w:r>
      <w:proofErr w:type="spellStart"/>
      <w:r>
        <w:t>enderen</w:t>
      </w:r>
      <w:proofErr w:type="spellEnd"/>
      <w:r>
        <w:t xml:space="preserve">, weil Gott gesagt habe vom Himmel Matt. </w:t>
      </w:r>
      <w:proofErr w:type="spellStart"/>
      <w:r>
        <w:t>iij</w:t>
      </w:r>
      <w:proofErr w:type="spellEnd"/>
      <w:r>
        <w:t xml:space="preserve">. Dieses ist mein geliebter </w:t>
      </w:r>
      <w:proofErr w:type="spellStart"/>
      <w:r>
        <w:t>son</w:t>
      </w:r>
      <w:proofErr w:type="spellEnd"/>
      <w:r>
        <w:t xml:space="preserve"> an welchem ich einen gefallen habe, dem </w:t>
      </w:r>
      <w:proofErr w:type="spellStart"/>
      <w:r>
        <w:t>solt</w:t>
      </w:r>
      <w:proofErr w:type="spellEnd"/>
      <w:r>
        <w:t xml:space="preserve"> </w:t>
      </w:r>
      <w:proofErr w:type="spellStart"/>
      <w:r>
        <w:t>jr</w:t>
      </w:r>
      <w:proofErr w:type="spellEnd"/>
      <w:r>
        <w:t xml:space="preserve"> gehorchen, Sonder müsse solche </w:t>
      </w:r>
      <w:proofErr w:type="spellStart"/>
      <w:r>
        <w:t>einsatzung</w:t>
      </w:r>
      <w:proofErr w:type="spellEnd"/>
      <w:r>
        <w:t xml:space="preserve"> also bleiben, und bey </w:t>
      </w:r>
      <w:proofErr w:type="spellStart"/>
      <w:r>
        <w:t>verlust</w:t>
      </w:r>
      <w:proofErr w:type="spellEnd"/>
      <w:r>
        <w:t xml:space="preserve"> unser </w:t>
      </w:r>
      <w:proofErr w:type="spellStart"/>
      <w:r>
        <w:t>sehelen</w:t>
      </w:r>
      <w:proofErr w:type="spellEnd"/>
      <w:r>
        <w:t xml:space="preserve"> </w:t>
      </w:r>
      <w:proofErr w:type="spellStart"/>
      <w:r>
        <w:t>seligkeit</w:t>
      </w:r>
      <w:proofErr w:type="spellEnd"/>
      <w:r>
        <w:t xml:space="preserve"> also gehalten werden, etc. So hat </w:t>
      </w:r>
      <w:proofErr w:type="spellStart"/>
      <w:r>
        <w:t>gleichwol</w:t>
      </w:r>
      <w:proofErr w:type="spellEnd"/>
      <w:r>
        <w:t xml:space="preserve"> mein </w:t>
      </w:r>
      <w:proofErr w:type="spellStart"/>
      <w:r>
        <w:t>freuntlicher</w:t>
      </w:r>
      <w:proofErr w:type="spellEnd"/>
      <w:r>
        <w:t xml:space="preserve"> </w:t>
      </w:r>
      <w:proofErr w:type="spellStart"/>
      <w:r>
        <w:t>unterricht</w:t>
      </w:r>
      <w:proofErr w:type="spellEnd"/>
      <w:r>
        <w:t xml:space="preserve">, und auch </w:t>
      </w:r>
      <w:proofErr w:type="spellStart"/>
      <w:r>
        <w:t>volgendes</w:t>
      </w:r>
      <w:proofErr w:type="spellEnd"/>
      <w:r>
        <w:t xml:space="preserve"> die Fürstlichen an sie gelegte </w:t>
      </w:r>
      <w:proofErr w:type="spellStart"/>
      <w:r>
        <w:t>Mandata</w:t>
      </w:r>
      <w:proofErr w:type="spellEnd"/>
      <w:r>
        <w:t xml:space="preserve"> gar nicht </w:t>
      </w:r>
      <w:proofErr w:type="spellStart"/>
      <w:r>
        <w:t>geholffen</w:t>
      </w:r>
      <w:proofErr w:type="spellEnd"/>
      <w:r>
        <w:t xml:space="preserve">. </w:t>
      </w:r>
    </w:p>
    <w:p w14:paraId="638B34CA" w14:textId="77777777" w:rsidR="0097207C" w:rsidRDefault="0097207C" w:rsidP="0097207C">
      <w:pPr>
        <w:pStyle w:val="StandardWeb"/>
      </w:pPr>
      <w:r>
        <w:t xml:space="preserve">Ich höre das sich dieselbige </w:t>
      </w:r>
      <w:proofErr w:type="spellStart"/>
      <w:r>
        <w:t>Junckfrawen</w:t>
      </w:r>
      <w:proofErr w:type="spellEnd"/>
      <w:r>
        <w:t xml:space="preserve"> verklagen, sie werden </w:t>
      </w:r>
      <w:proofErr w:type="spellStart"/>
      <w:r>
        <w:t>ubel</w:t>
      </w:r>
      <w:proofErr w:type="spellEnd"/>
      <w:r>
        <w:t xml:space="preserve"> mit speise und </w:t>
      </w:r>
      <w:proofErr w:type="spellStart"/>
      <w:r>
        <w:t>trancke</w:t>
      </w:r>
      <w:proofErr w:type="spellEnd"/>
      <w:r>
        <w:t xml:space="preserve"> gehalten, und ist solche klage so weit </w:t>
      </w:r>
      <w:proofErr w:type="spellStart"/>
      <w:r>
        <w:t>komen</w:t>
      </w:r>
      <w:proofErr w:type="spellEnd"/>
      <w:r>
        <w:t xml:space="preserve">, wie ich höre, das allenthalben viel </w:t>
      </w:r>
      <w:proofErr w:type="spellStart"/>
      <w:r>
        <w:t>milter</w:t>
      </w:r>
      <w:proofErr w:type="spellEnd"/>
      <w:r>
        <w:t xml:space="preserve"> </w:t>
      </w:r>
      <w:proofErr w:type="spellStart"/>
      <w:r>
        <w:t>wort</w:t>
      </w:r>
      <w:proofErr w:type="spellEnd"/>
      <w:r>
        <w:t xml:space="preserve"> </w:t>
      </w:r>
      <w:proofErr w:type="spellStart"/>
      <w:r>
        <w:t>drauff</w:t>
      </w:r>
      <w:proofErr w:type="spellEnd"/>
      <w:r>
        <w:t xml:space="preserve"> fallen sollen, Nu lasse ich solche </w:t>
      </w:r>
      <w:proofErr w:type="spellStart"/>
      <w:r>
        <w:t>jren</w:t>
      </w:r>
      <w:proofErr w:type="spellEnd"/>
      <w:r>
        <w:t xml:space="preserve"> </w:t>
      </w:r>
      <w:proofErr w:type="spellStart"/>
      <w:r>
        <w:t>fürsteher</w:t>
      </w:r>
      <w:proofErr w:type="spellEnd"/>
      <w:r>
        <w:t xml:space="preserve"> verantworten, Denn klageweis haben sie mirs nie angezeigt, welches ich an sie selbst </w:t>
      </w:r>
      <w:proofErr w:type="spellStart"/>
      <w:r>
        <w:t>gestelt</w:t>
      </w:r>
      <w:proofErr w:type="spellEnd"/>
      <w:r>
        <w:t xml:space="preserve"> haben </w:t>
      </w:r>
      <w:proofErr w:type="spellStart"/>
      <w:r>
        <w:t>wil</w:t>
      </w:r>
      <w:proofErr w:type="spellEnd"/>
      <w:r>
        <w:t xml:space="preserve">, Und </w:t>
      </w:r>
      <w:proofErr w:type="spellStart"/>
      <w:r>
        <w:t>wiewol</w:t>
      </w:r>
      <w:proofErr w:type="spellEnd"/>
      <w:r>
        <w:t xml:space="preserve"> </w:t>
      </w:r>
      <w:proofErr w:type="spellStart"/>
      <w:r>
        <w:t>gemelter</w:t>
      </w:r>
      <w:proofErr w:type="spellEnd"/>
      <w:r>
        <w:t xml:space="preserve"> </w:t>
      </w:r>
      <w:proofErr w:type="spellStart"/>
      <w:r>
        <w:t>fürsteher</w:t>
      </w:r>
      <w:proofErr w:type="spellEnd"/>
      <w:r>
        <w:t xml:space="preserve"> das </w:t>
      </w:r>
      <w:proofErr w:type="spellStart"/>
      <w:r>
        <w:t>widerspiel</w:t>
      </w:r>
      <w:proofErr w:type="spellEnd"/>
      <w:r>
        <w:t xml:space="preserve"> saget, so </w:t>
      </w:r>
      <w:proofErr w:type="spellStart"/>
      <w:r>
        <w:t>were</w:t>
      </w:r>
      <w:proofErr w:type="spellEnd"/>
      <w:r>
        <w:t xml:space="preserve"> mir dennoch lieb, das sie </w:t>
      </w:r>
      <w:proofErr w:type="spellStart"/>
      <w:r>
        <w:t>wol</w:t>
      </w:r>
      <w:proofErr w:type="spellEnd"/>
      <w:r>
        <w:t xml:space="preserve"> gehalten würden, Nicht das man </w:t>
      </w:r>
      <w:proofErr w:type="spellStart"/>
      <w:r>
        <w:t>jnen</w:t>
      </w:r>
      <w:proofErr w:type="spellEnd"/>
      <w:r>
        <w:t xml:space="preserve">, weil sie sich so muthwilliglich wider </w:t>
      </w:r>
      <w:proofErr w:type="spellStart"/>
      <w:r>
        <w:t>Gots</w:t>
      </w:r>
      <w:proofErr w:type="spellEnd"/>
      <w:r>
        <w:t xml:space="preserve"> </w:t>
      </w:r>
      <w:proofErr w:type="spellStart"/>
      <w:r>
        <w:t>wort</w:t>
      </w:r>
      <w:proofErr w:type="spellEnd"/>
      <w:r>
        <w:t xml:space="preserve">, und </w:t>
      </w:r>
      <w:proofErr w:type="spellStart"/>
      <w:r>
        <w:t>jre</w:t>
      </w:r>
      <w:proofErr w:type="spellEnd"/>
      <w:r>
        <w:t xml:space="preserve"> hohe Oberkeit </w:t>
      </w:r>
      <w:proofErr w:type="spellStart"/>
      <w:r>
        <w:t>aufflehnen</w:t>
      </w:r>
      <w:proofErr w:type="spellEnd"/>
      <w:r>
        <w:t xml:space="preserve">, </w:t>
      </w:r>
      <w:proofErr w:type="spellStart"/>
      <w:r>
        <w:t>solchs</w:t>
      </w:r>
      <w:proofErr w:type="spellEnd"/>
      <w:r>
        <w:t xml:space="preserve"> von rechts wegen schuldig oder pflichtig sey, Sonder das ich herzlich gerne sehe, das mein </w:t>
      </w:r>
      <w:proofErr w:type="spellStart"/>
      <w:r>
        <w:t>gnedige</w:t>
      </w:r>
      <w:proofErr w:type="spellEnd"/>
      <w:r>
        <w:t xml:space="preserve"> hohe Oberkeit den </w:t>
      </w:r>
      <w:proofErr w:type="spellStart"/>
      <w:r>
        <w:t>glimpff</w:t>
      </w:r>
      <w:proofErr w:type="spellEnd"/>
      <w:r>
        <w:t xml:space="preserve"> allenthalten für sich hat, und dennoch das aus </w:t>
      </w:r>
      <w:proofErr w:type="spellStart"/>
      <w:r>
        <w:t>gnaden</w:t>
      </w:r>
      <w:proofErr w:type="spellEnd"/>
      <w:r>
        <w:t xml:space="preserve"> thut, das sie aus recht zu thun nicht schuldig oder pflichtig ist, Sonst wollte ich aus </w:t>
      </w:r>
      <w:proofErr w:type="spellStart"/>
      <w:r>
        <w:t>Gots</w:t>
      </w:r>
      <w:proofErr w:type="spellEnd"/>
      <w:r>
        <w:t xml:space="preserve"> </w:t>
      </w:r>
      <w:proofErr w:type="spellStart"/>
      <w:r>
        <w:t>wort</w:t>
      </w:r>
      <w:proofErr w:type="spellEnd"/>
      <w:r>
        <w:t xml:space="preserve"> und den ?????? die </w:t>
      </w:r>
      <w:proofErr w:type="spellStart"/>
      <w:r>
        <w:t>sententz</w:t>
      </w:r>
      <w:proofErr w:type="spellEnd"/>
      <w:r>
        <w:t xml:space="preserve"> </w:t>
      </w:r>
      <w:proofErr w:type="spellStart"/>
      <w:r>
        <w:t>wol</w:t>
      </w:r>
      <w:proofErr w:type="spellEnd"/>
      <w:r>
        <w:t xml:space="preserve"> zu finden wissen, Was für </w:t>
      </w:r>
      <w:proofErr w:type="spellStart"/>
      <w:r>
        <w:t>leut</w:t>
      </w:r>
      <w:proofErr w:type="spellEnd"/>
      <w:r>
        <w:t xml:space="preserve"> von Geistlichen und Kirchen </w:t>
      </w:r>
      <w:proofErr w:type="spellStart"/>
      <w:r>
        <w:t>güteten</w:t>
      </w:r>
      <w:proofErr w:type="spellEnd"/>
      <w:r>
        <w:t xml:space="preserve">, </w:t>
      </w:r>
      <w:proofErr w:type="spellStart"/>
      <w:r>
        <w:t>billich</w:t>
      </w:r>
      <w:proofErr w:type="spellEnd"/>
      <w:r>
        <w:t xml:space="preserve"> gehalten oder nicht gehalten werden, Aber zu erbarmen ists, das alles zu dieser zeit also </w:t>
      </w:r>
      <w:proofErr w:type="spellStart"/>
      <w:r>
        <w:t>verkerter</w:t>
      </w:r>
      <w:proofErr w:type="spellEnd"/>
      <w:r>
        <w:t xml:space="preserve"> weise zugehet, Aber dasjenige, so zeitlich ist, als essen und </w:t>
      </w:r>
      <w:proofErr w:type="spellStart"/>
      <w:r>
        <w:t>trincken</w:t>
      </w:r>
      <w:proofErr w:type="spellEnd"/>
      <w:r>
        <w:t xml:space="preserve">, klagt man, und wissen </w:t>
      </w:r>
      <w:proofErr w:type="spellStart"/>
      <w:r>
        <w:t>gemelte</w:t>
      </w:r>
      <w:proofErr w:type="spellEnd"/>
      <w:r>
        <w:t xml:space="preserve"> </w:t>
      </w:r>
      <w:proofErr w:type="spellStart"/>
      <w:r>
        <w:t>Klster</w:t>
      </w:r>
      <w:proofErr w:type="spellEnd"/>
      <w:r>
        <w:t xml:space="preserve"> </w:t>
      </w:r>
      <w:proofErr w:type="spellStart"/>
      <w:r>
        <w:t>Junckfrawen</w:t>
      </w:r>
      <w:proofErr w:type="spellEnd"/>
      <w:r>
        <w:t xml:space="preserve"> gar fein zu fordern, was er </w:t>
      </w:r>
      <w:proofErr w:type="spellStart"/>
      <w:r>
        <w:t>erhaltung</w:t>
      </w:r>
      <w:proofErr w:type="spellEnd"/>
      <w:r>
        <w:t xml:space="preserve"> des sterblichen </w:t>
      </w:r>
      <w:proofErr w:type="spellStart"/>
      <w:r>
        <w:t>leibs</w:t>
      </w:r>
      <w:proofErr w:type="spellEnd"/>
      <w:r>
        <w:t xml:space="preserve"> von </w:t>
      </w:r>
      <w:proofErr w:type="spellStart"/>
      <w:r>
        <w:t>nöten</w:t>
      </w:r>
      <w:proofErr w:type="spellEnd"/>
      <w:r>
        <w:t xml:space="preserve"> ist, </w:t>
      </w:r>
      <w:proofErr w:type="spellStart"/>
      <w:r>
        <w:t>Welchs</w:t>
      </w:r>
      <w:proofErr w:type="spellEnd"/>
      <w:r>
        <w:t xml:space="preserve"> man </w:t>
      </w:r>
      <w:proofErr w:type="spellStart"/>
      <w:r>
        <w:t>jnen</w:t>
      </w:r>
      <w:proofErr w:type="spellEnd"/>
      <w:r>
        <w:t xml:space="preserve"> auch </w:t>
      </w:r>
      <w:proofErr w:type="spellStart"/>
      <w:r>
        <w:t>billich</w:t>
      </w:r>
      <w:proofErr w:type="spellEnd"/>
      <w:r>
        <w:t xml:space="preserve"> gebe, wenn sie sich wie die Christen und gehorsamen </w:t>
      </w:r>
      <w:proofErr w:type="spellStart"/>
      <w:r>
        <w:t>erzeigeten</w:t>
      </w:r>
      <w:proofErr w:type="spellEnd"/>
      <w:r>
        <w:t xml:space="preserve">. Aber die Geistliche speise des </w:t>
      </w:r>
      <w:proofErr w:type="spellStart"/>
      <w:r>
        <w:t>worts</w:t>
      </w:r>
      <w:proofErr w:type="spellEnd"/>
      <w:r>
        <w:t xml:space="preserve"> und der </w:t>
      </w:r>
      <w:proofErr w:type="spellStart"/>
      <w:r>
        <w:t>hochwirdigen</w:t>
      </w:r>
      <w:proofErr w:type="spellEnd"/>
      <w:r>
        <w:t xml:space="preserve"> Sacramente, die </w:t>
      </w:r>
      <w:proofErr w:type="spellStart"/>
      <w:r>
        <w:t>jnen</w:t>
      </w:r>
      <w:proofErr w:type="spellEnd"/>
      <w:r>
        <w:t xml:space="preserve"> </w:t>
      </w:r>
      <w:proofErr w:type="spellStart"/>
      <w:r>
        <w:t>angebotten</w:t>
      </w:r>
      <w:proofErr w:type="spellEnd"/>
      <w:r>
        <w:t xml:space="preserve"> </w:t>
      </w:r>
      <w:proofErr w:type="spellStart"/>
      <w:r>
        <w:t>wirdet</w:t>
      </w:r>
      <w:proofErr w:type="spellEnd"/>
      <w:r>
        <w:t xml:space="preserve">, sehen sie im </w:t>
      </w:r>
      <w:proofErr w:type="spellStart"/>
      <w:r>
        <w:t>wege</w:t>
      </w:r>
      <w:proofErr w:type="spellEnd"/>
      <w:r>
        <w:t xml:space="preserve"> nicht an, und verlören nicht das </w:t>
      </w:r>
      <w:proofErr w:type="spellStart"/>
      <w:r>
        <w:t>geingste</w:t>
      </w:r>
      <w:proofErr w:type="spellEnd"/>
      <w:r>
        <w:t xml:space="preserve"> </w:t>
      </w:r>
      <w:proofErr w:type="spellStart"/>
      <w:r>
        <w:t>wort</w:t>
      </w:r>
      <w:proofErr w:type="spellEnd"/>
      <w:r>
        <w:t xml:space="preserve"> </w:t>
      </w:r>
      <w:proofErr w:type="spellStart"/>
      <w:r>
        <w:t>drumb</w:t>
      </w:r>
      <w:proofErr w:type="spellEnd"/>
      <w:r>
        <w:t xml:space="preserve">, Ist solche weise nicht ein </w:t>
      </w:r>
      <w:proofErr w:type="spellStart"/>
      <w:r>
        <w:t>gantz</w:t>
      </w:r>
      <w:proofErr w:type="spellEnd"/>
      <w:r>
        <w:t xml:space="preserve"> </w:t>
      </w:r>
      <w:proofErr w:type="spellStart"/>
      <w:r>
        <w:t>verkerte</w:t>
      </w:r>
      <w:proofErr w:type="spellEnd"/>
      <w:r>
        <w:t xml:space="preserve"> weise? </w:t>
      </w:r>
    </w:p>
    <w:p w14:paraId="6E751AAC" w14:textId="77777777" w:rsidR="0097207C" w:rsidRDefault="0097207C" w:rsidP="0097207C">
      <w:pPr>
        <w:pStyle w:val="StandardWeb"/>
      </w:pPr>
      <w:r>
        <w:t xml:space="preserve">Wenn sie erstlich laut dem befehl Christi, so Matt. am </w:t>
      </w:r>
      <w:proofErr w:type="spellStart"/>
      <w:r>
        <w:t>vj</w:t>
      </w:r>
      <w:proofErr w:type="spellEnd"/>
      <w:r>
        <w:t xml:space="preserve">. stehet, </w:t>
      </w:r>
      <w:proofErr w:type="spellStart"/>
      <w:r>
        <w:t>Gots</w:t>
      </w:r>
      <w:proofErr w:type="spellEnd"/>
      <w:r>
        <w:t xml:space="preserve"> reich suchten, sich dem lieben Evangelio </w:t>
      </w:r>
      <w:proofErr w:type="spellStart"/>
      <w:r>
        <w:t>unterwörffen</w:t>
      </w:r>
      <w:proofErr w:type="spellEnd"/>
      <w:r>
        <w:t xml:space="preserve">, das </w:t>
      </w:r>
      <w:proofErr w:type="spellStart"/>
      <w:r>
        <w:t>hochwirdige</w:t>
      </w:r>
      <w:proofErr w:type="spellEnd"/>
      <w:r>
        <w:t xml:space="preserve"> Sacrament des </w:t>
      </w:r>
      <w:proofErr w:type="spellStart"/>
      <w:r>
        <w:t>leibes</w:t>
      </w:r>
      <w:proofErr w:type="spellEnd"/>
      <w:r>
        <w:t xml:space="preserve"> und </w:t>
      </w:r>
      <w:proofErr w:type="spellStart"/>
      <w:r>
        <w:t>bluts</w:t>
      </w:r>
      <w:proofErr w:type="spellEnd"/>
      <w:r>
        <w:t xml:space="preserve"> Christi </w:t>
      </w:r>
      <w:proofErr w:type="spellStart"/>
      <w:r>
        <w:t>empfiengen</w:t>
      </w:r>
      <w:proofErr w:type="spellEnd"/>
      <w:r>
        <w:t xml:space="preserve">, und sich wie die Christen, in die </w:t>
      </w:r>
      <w:proofErr w:type="spellStart"/>
      <w:r>
        <w:t>ausgangen</w:t>
      </w:r>
      <w:proofErr w:type="spellEnd"/>
      <w:r>
        <w:t xml:space="preserve"> Fürstliche Kloster </w:t>
      </w:r>
      <w:proofErr w:type="spellStart"/>
      <w:r>
        <w:t>Ordnunge</w:t>
      </w:r>
      <w:proofErr w:type="spellEnd"/>
      <w:r>
        <w:t xml:space="preserve"> allenthalben schickten, so </w:t>
      </w:r>
      <w:proofErr w:type="spellStart"/>
      <w:r>
        <w:t>were</w:t>
      </w:r>
      <w:proofErr w:type="spellEnd"/>
      <w:r>
        <w:t xml:space="preserve"> zu erbarmen, da sie </w:t>
      </w:r>
      <w:proofErr w:type="spellStart"/>
      <w:r>
        <w:t>ubel</w:t>
      </w:r>
      <w:proofErr w:type="spellEnd"/>
      <w:r>
        <w:t xml:space="preserve"> gehalten werden </w:t>
      </w:r>
      <w:proofErr w:type="spellStart"/>
      <w:r>
        <w:t>solten</w:t>
      </w:r>
      <w:proofErr w:type="spellEnd"/>
      <w:r>
        <w:t xml:space="preserve">, und </w:t>
      </w:r>
      <w:proofErr w:type="spellStart"/>
      <w:r>
        <w:t>wers</w:t>
      </w:r>
      <w:proofErr w:type="spellEnd"/>
      <w:r>
        <w:t xml:space="preserve"> </w:t>
      </w:r>
      <w:proofErr w:type="spellStart"/>
      <w:r>
        <w:t>fürwar</w:t>
      </w:r>
      <w:proofErr w:type="spellEnd"/>
      <w:r>
        <w:t xml:space="preserve">, das es mein G. F. und </w:t>
      </w:r>
      <w:proofErr w:type="spellStart"/>
      <w:r>
        <w:t>Fraw</w:t>
      </w:r>
      <w:proofErr w:type="spellEnd"/>
      <w:r>
        <w:t xml:space="preserve">, und auch mein G. junger Fürst und Herr nicht leiden würden, wenn gleich </w:t>
      </w:r>
      <w:proofErr w:type="spellStart"/>
      <w:r>
        <w:t>jre</w:t>
      </w:r>
      <w:proofErr w:type="spellEnd"/>
      <w:r>
        <w:t xml:space="preserve"> F. G. von dem </w:t>
      </w:r>
      <w:proofErr w:type="spellStart"/>
      <w:r>
        <w:t>iren</w:t>
      </w:r>
      <w:proofErr w:type="spellEnd"/>
      <w:r>
        <w:t xml:space="preserve"> den armen </w:t>
      </w:r>
      <w:proofErr w:type="spellStart"/>
      <w:r>
        <w:t>kinderen</w:t>
      </w:r>
      <w:proofErr w:type="spellEnd"/>
      <w:r>
        <w:t xml:space="preserve"> etwas zu legen </w:t>
      </w:r>
      <w:proofErr w:type="spellStart"/>
      <w:r>
        <w:t>solten</w:t>
      </w:r>
      <w:proofErr w:type="spellEnd"/>
      <w:r>
        <w:t xml:space="preserve">. Weil sie aber in solchem muthwilligen ungehorsam verstockt und halsstarrig beharren, so haben sie nicht den </w:t>
      </w:r>
      <w:proofErr w:type="spellStart"/>
      <w:r>
        <w:t>fürsteher</w:t>
      </w:r>
      <w:proofErr w:type="spellEnd"/>
      <w:r>
        <w:t xml:space="preserve">, der es </w:t>
      </w:r>
      <w:proofErr w:type="spellStart"/>
      <w:r>
        <w:t>villeicht</w:t>
      </w:r>
      <w:proofErr w:type="spellEnd"/>
      <w:r>
        <w:t xml:space="preserve"> </w:t>
      </w:r>
      <w:proofErr w:type="spellStart"/>
      <w:r>
        <w:t>unvermögens</w:t>
      </w:r>
      <w:proofErr w:type="spellEnd"/>
      <w:r>
        <w:t xml:space="preserve"> halben nicht tun </w:t>
      </w:r>
      <w:proofErr w:type="spellStart"/>
      <w:r>
        <w:t>kan</w:t>
      </w:r>
      <w:proofErr w:type="spellEnd"/>
      <w:r>
        <w:t xml:space="preserve">, viel weniger die hohe Oberkeit, die gerne </w:t>
      </w:r>
      <w:proofErr w:type="spellStart"/>
      <w:r>
        <w:t>sihet</w:t>
      </w:r>
      <w:proofErr w:type="spellEnd"/>
      <w:r>
        <w:t xml:space="preserve">, das die </w:t>
      </w:r>
      <w:proofErr w:type="spellStart"/>
      <w:r>
        <w:t>kinder</w:t>
      </w:r>
      <w:proofErr w:type="spellEnd"/>
      <w:r>
        <w:t xml:space="preserve">, wenn sie gehorsam sein, </w:t>
      </w:r>
      <w:proofErr w:type="spellStart"/>
      <w:r>
        <w:t>wol</w:t>
      </w:r>
      <w:proofErr w:type="spellEnd"/>
      <w:r>
        <w:t xml:space="preserve"> gehalten werden, zu beklagen, Sonder klagen </w:t>
      </w:r>
      <w:proofErr w:type="spellStart"/>
      <w:r>
        <w:t>billicher</w:t>
      </w:r>
      <w:proofErr w:type="spellEnd"/>
      <w:r>
        <w:t xml:space="preserve"> </w:t>
      </w:r>
      <w:proofErr w:type="spellStart"/>
      <w:r>
        <w:t>uber</w:t>
      </w:r>
      <w:proofErr w:type="spellEnd"/>
      <w:r>
        <w:t xml:space="preserve"> sich selbst, das sie mit </w:t>
      </w:r>
      <w:proofErr w:type="spellStart"/>
      <w:r>
        <w:t>jrem</w:t>
      </w:r>
      <w:proofErr w:type="spellEnd"/>
      <w:r>
        <w:t xml:space="preserve"> ungehorsam und Gottlosen </w:t>
      </w:r>
      <w:proofErr w:type="spellStart"/>
      <w:r>
        <w:t>verkerten</w:t>
      </w:r>
      <w:proofErr w:type="spellEnd"/>
      <w:r>
        <w:t xml:space="preserve"> wesen, Gott also zum </w:t>
      </w:r>
      <w:proofErr w:type="spellStart"/>
      <w:r>
        <w:t>zorne</w:t>
      </w:r>
      <w:proofErr w:type="spellEnd"/>
      <w:r>
        <w:t xml:space="preserve"> bewegen, das er sie </w:t>
      </w:r>
      <w:proofErr w:type="spellStart"/>
      <w:r>
        <w:t>dermassen</w:t>
      </w:r>
      <w:proofErr w:type="spellEnd"/>
      <w:r>
        <w:t xml:space="preserve"> </w:t>
      </w:r>
      <w:proofErr w:type="spellStart"/>
      <w:r>
        <w:t>angreifft</w:t>
      </w:r>
      <w:proofErr w:type="spellEnd"/>
      <w:r>
        <w:t xml:space="preserve">, und </w:t>
      </w:r>
      <w:proofErr w:type="spellStart"/>
      <w:r>
        <w:t>jnen</w:t>
      </w:r>
      <w:proofErr w:type="spellEnd"/>
      <w:r>
        <w:t xml:space="preserve"> an </w:t>
      </w:r>
      <w:proofErr w:type="spellStart"/>
      <w:r>
        <w:t>jrer</w:t>
      </w:r>
      <w:proofErr w:type="spellEnd"/>
      <w:r>
        <w:t xml:space="preserve"> zeitlichen </w:t>
      </w:r>
      <w:proofErr w:type="spellStart"/>
      <w:r>
        <w:t>narung</w:t>
      </w:r>
      <w:proofErr w:type="spellEnd"/>
      <w:r>
        <w:t xml:space="preserve"> solchen </w:t>
      </w:r>
      <w:proofErr w:type="spellStart"/>
      <w:r>
        <w:t>abbruch</w:t>
      </w:r>
      <w:proofErr w:type="spellEnd"/>
      <w:r>
        <w:t xml:space="preserve"> thut, Denn wo wir </w:t>
      </w:r>
      <w:proofErr w:type="spellStart"/>
      <w:r>
        <w:t>verkert</w:t>
      </w:r>
      <w:proofErr w:type="spellEnd"/>
      <w:r>
        <w:t xml:space="preserve"> sein, und das zeitliche haben wöllen, ehe dann man das ewige und Geistliche gesucht und </w:t>
      </w:r>
      <w:proofErr w:type="spellStart"/>
      <w:r>
        <w:t>bekomen</w:t>
      </w:r>
      <w:proofErr w:type="spellEnd"/>
      <w:r>
        <w:t xml:space="preserve"> hat, da </w:t>
      </w:r>
      <w:proofErr w:type="spellStart"/>
      <w:r>
        <w:t>wirt</w:t>
      </w:r>
      <w:proofErr w:type="spellEnd"/>
      <w:r>
        <w:t xml:space="preserve"> Gott auch </w:t>
      </w:r>
      <w:proofErr w:type="spellStart"/>
      <w:r>
        <w:t>verkert</w:t>
      </w:r>
      <w:proofErr w:type="spellEnd"/>
      <w:r>
        <w:t xml:space="preserve">, und also zum </w:t>
      </w:r>
      <w:proofErr w:type="spellStart"/>
      <w:r>
        <w:t>zorn</w:t>
      </w:r>
      <w:proofErr w:type="spellEnd"/>
      <w:r>
        <w:t xml:space="preserve"> bewegt, das er in solchem seinen </w:t>
      </w:r>
      <w:proofErr w:type="spellStart"/>
      <w:r>
        <w:t>grim</w:t>
      </w:r>
      <w:proofErr w:type="spellEnd"/>
      <w:r>
        <w:t xml:space="preserve"> uns eins mit dem andern </w:t>
      </w:r>
      <w:proofErr w:type="spellStart"/>
      <w:r>
        <w:t>entzeucht</w:t>
      </w:r>
      <w:proofErr w:type="spellEnd"/>
      <w:r>
        <w:t xml:space="preserve">, Und daher </w:t>
      </w:r>
      <w:proofErr w:type="spellStart"/>
      <w:r>
        <w:t>kömpts</w:t>
      </w:r>
      <w:proofErr w:type="spellEnd"/>
      <w:r>
        <w:t xml:space="preserve">, das der </w:t>
      </w:r>
      <w:proofErr w:type="spellStart"/>
      <w:r>
        <w:t>xviij</w:t>
      </w:r>
      <w:proofErr w:type="spellEnd"/>
      <w:r>
        <w:t xml:space="preserve">. Psalm sagt, Mit den heiligen bist du heilig, und mit den </w:t>
      </w:r>
      <w:proofErr w:type="spellStart"/>
      <w:r>
        <w:t>verkerten</w:t>
      </w:r>
      <w:proofErr w:type="spellEnd"/>
      <w:r>
        <w:t xml:space="preserve"> bist du </w:t>
      </w:r>
      <w:proofErr w:type="spellStart"/>
      <w:r>
        <w:t>verkert</w:t>
      </w:r>
      <w:proofErr w:type="spellEnd"/>
      <w:r>
        <w:t xml:space="preserve">. </w:t>
      </w:r>
    </w:p>
    <w:p w14:paraId="1D8D2AE7" w14:textId="77777777" w:rsidR="0097207C" w:rsidRDefault="0097207C" w:rsidP="0097207C">
      <w:pPr>
        <w:pStyle w:val="StandardWeb"/>
      </w:pPr>
      <w:r>
        <w:t xml:space="preserve">So viel </w:t>
      </w:r>
      <w:proofErr w:type="spellStart"/>
      <w:r>
        <w:t>Wüllinghausen</w:t>
      </w:r>
      <w:proofErr w:type="spellEnd"/>
      <w:r>
        <w:t xml:space="preserve"> belangt, habe ich bey denselbigen </w:t>
      </w:r>
      <w:proofErr w:type="spellStart"/>
      <w:r>
        <w:t>Junckfrawen</w:t>
      </w:r>
      <w:proofErr w:type="spellEnd"/>
      <w:r>
        <w:t xml:space="preserve"> nicht </w:t>
      </w:r>
      <w:proofErr w:type="spellStart"/>
      <w:r>
        <w:t>wenigern</w:t>
      </w:r>
      <w:proofErr w:type="spellEnd"/>
      <w:r>
        <w:t xml:space="preserve"> </w:t>
      </w:r>
      <w:proofErr w:type="spellStart"/>
      <w:r>
        <w:t>fleis</w:t>
      </w:r>
      <w:proofErr w:type="spellEnd"/>
      <w:r>
        <w:t xml:space="preserve"> </w:t>
      </w:r>
      <w:proofErr w:type="spellStart"/>
      <w:r>
        <w:t>angewant</w:t>
      </w:r>
      <w:proofErr w:type="spellEnd"/>
      <w:r>
        <w:t xml:space="preserve">, ob ich dieselbige zum </w:t>
      </w:r>
      <w:proofErr w:type="spellStart"/>
      <w:r>
        <w:t>erkentnis</w:t>
      </w:r>
      <w:proofErr w:type="spellEnd"/>
      <w:r>
        <w:t xml:space="preserve"> der </w:t>
      </w:r>
      <w:proofErr w:type="spellStart"/>
      <w:r>
        <w:t>warheit</w:t>
      </w:r>
      <w:proofErr w:type="spellEnd"/>
      <w:r>
        <w:t xml:space="preserve">, zum Evangelio und zum Christlichen und </w:t>
      </w:r>
      <w:proofErr w:type="spellStart"/>
      <w:r>
        <w:t>billichen</w:t>
      </w:r>
      <w:proofErr w:type="spellEnd"/>
      <w:r>
        <w:t xml:space="preserve"> gehorsam, von </w:t>
      </w:r>
      <w:proofErr w:type="spellStart"/>
      <w:r>
        <w:t>jrem</w:t>
      </w:r>
      <w:proofErr w:type="spellEnd"/>
      <w:r>
        <w:t xml:space="preserve"> </w:t>
      </w:r>
      <w:proofErr w:type="spellStart"/>
      <w:r>
        <w:t>Gotlosen</w:t>
      </w:r>
      <w:proofErr w:type="spellEnd"/>
      <w:r>
        <w:t xml:space="preserve"> wegen bringen </w:t>
      </w:r>
      <w:proofErr w:type="spellStart"/>
      <w:r>
        <w:t>künte</w:t>
      </w:r>
      <w:proofErr w:type="spellEnd"/>
      <w:r>
        <w:t xml:space="preserve">. Zu dem habe ich </w:t>
      </w:r>
      <w:proofErr w:type="spellStart"/>
      <w:r>
        <w:t>jnen</w:t>
      </w:r>
      <w:proofErr w:type="spellEnd"/>
      <w:r>
        <w:t xml:space="preserve"> die wohlthat erzeigt, da sie der geweigerten Visitation halben, in der hohen Oberkeit </w:t>
      </w:r>
      <w:proofErr w:type="spellStart"/>
      <w:r>
        <w:t>höheste</w:t>
      </w:r>
      <w:proofErr w:type="spellEnd"/>
      <w:r>
        <w:t xml:space="preserve"> </w:t>
      </w:r>
      <w:proofErr w:type="spellStart"/>
      <w:r>
        <w:t>ungnade</w:t>
      </w:r>
      <w:proofErr w:type="spellEnd"/>
      <w:r>
        <w:t xml:space="preserve"> gefallen, und </w:t>
      </w:r>
      <w:proofErr w:type="spellStart"/>
      <w:r>
        <w:t>jnen</w:t>
      </w:r>
      <w:proofErr w:type="spellEnd"/>
      <w:r>
        <w:t xml:space="preserve"> ein schwere straff </w:t>
      </w:r>
      <w:proofErr w:type="spellStart"/>
      <w:r>
        <w:t>auffgelegt</w:t>
      </w:r>
      <w:proofErr w:type="spellEnd"/>
      <w:r>
        <w:t xml:space="preserve"> war, das ich sie </w:t>
      </w:r>
      <w:proofErr w:type="spellStart"/>
      <w:r>
        <w:t>underteniglich</w:t>
      </w:r>
      <w:proofErr w:type="spellEnd"/>
      <w:r>
        <w:t xml:space="preserve"> verbeten und </w:t>
      </w:r>
      <w:proofErr w:type="spellStart"/>
      <w:r>
        <w:t>ohn</w:t>
      </w:r>
      <w:proofErr w:type="spellEnd"/>
      <w:r>
        <w:t xml:space="preserve"> einige straff zu </w:t>
      </w:r>
      <w:proofErr w:type="spellStart"/>
      <w:r>
        <w:t>gnad</w:t>
      </w:r>
      <w:proofErr w:type="spellEnd"/>
      <w:r>
        <w:t xml:space="preserve"> wiederum gebracht habe, Noch habe ichs oder der </w:t>
      </w:r>
      <w:proofErr w:type="spellStart"/>
      <w:r>
        <w:t>Predicant</w:t>
      </w:r>
      <w:proofErr w:type="spellEnd"/>
      <w:r>
        <w:t xml:space="preserve"> </w:t>
      </w:r>
      <w:proofErr w:type="spellStart"/>
      <w:r>
        <w:t>daselbs</w:t>
      </w:r>
      <w:proofErr w:type="spellEnd"/>
      <w:r>
        <w:t xml:space="preserve">, bey zeit des alten Probsts und der alten Domina, dahin nicht bringen können, das eine </w:t>
      </w:r>
      <w:proofErr w:type="spellStart"/>
      <w:r>
        <w:t>ode</w:t>
      </w:r>
      <w:proofErr w:type="spellEnd"/>
      <w:r>
        <w:t xml:space="preserve"> </w:t>
      </w:r>
      <w:proofErr w:type="spellStart"/>
      <w:r>
        <w:t>rmehr</w:t>
      </w:r>
      <w:proofErr w:type="spellEnd"/>
      <w:r>
        <w:t xml:space="preserve">, zum </w:t>
      </w:r>
      <w:proofErr w:type="spellStart"/>
      <w:r>
        <w:t>hochwirdigen</w:t>
      </w:r>
      <w:proofErr w:type="spellEnd"/>
      <w:r>
        <w:t xml:space="preserve"> Sacrament des </w:t>
      </w:r>
      <w:proofErr w:type="spellStart"/>
      <w:r>
        <w:t>leibs</w:t>
      </w:r>
      <w:proofErr w:type="spellEnd"/>
      <w:r>
        <w:t xml:space="preserve"> und </w:t>
      </w:r>
      <w:proofErr w:type="spellStart"/>
      <w:r>
        <w:t>bluts</w:t>
      </w:r>
      <w:proofErr w:type="spellEnd"/>
      <w:r>
        <w:t xml:space="preserve"> Christi, </w:t>
      </w:r>
      <w:proofErr w:type="spellStart"/>
      <w:r>
        <w:t>hette</w:t>
      </w:r>
      <w:proofErr w:type="spellEnd"/>
      <w:r>
        <w:t xml:space="preserve"> gehen wöllen, und wenn derselbige alte </w:t>
      </w:r>
      <w:proofErr w:type="spellStart"/>
      <w:r>
        <w:t>Epicurische</w:t>
      </w:r>
      <w:proofErr w:type="spellEnd"/>
      <w:r>
        <w:t xml:space="preserve"> Probst nicht mehr gethan </w:t>
      </w:r>
      <w:proofErr w:type="spellStart"/>
      <w:r>
        <w:t>hette</w:t>
      </w:r>
      <w:proofErr w:type="spellEnd"/>
      <w:r>
        <w:t xml:space="preserve">, dann das er die armen </w:t>
      </w:r>
      <w:proofErr w:type="spellStart"/>
      <w:r>
        <w:t>kinder</w:t>
      </w:r>
      <w:proofErr w:type="spellEnd"/>
      <w:r>
        <w:t xml:space="preserve">, so </w:t>
      </w:r>
      <w:proofErr w:type="spellStart"/>
      <w:r>
        <w:t>jemerlich</w:t>
      </w:r>
      <w:proofErr w:type="spellEnd"/>
      <w:r>
        <w:t xml:space="preserve"> von dem Evangelio gehalten, und </w:t>
      </w:r>
      <w:proofErr w:type="spellStart"/>
      <w:r>
        <w:t>auff</w:t>
      </w:r>
      <w:proofErr w:type="spellEnd"/>
      <w:r>
        <w:t xml:space="preserve"> seine Papistische lügen </w:t>
      </w:r>
      <w:proofErr w:type="spellStart"/>
      <w:r>
        <w:t>gefürt</w:t>
      </w:r>
      <w:proofErr w:type="spellEnd"/>
      <w:r>
        <w:t xml:space="preserve">, und mit seinem </w:t>
      </w:r>
      <w:proofErr w:type="spellStart"/>
      <w:r>
        <w:t>langwirigen</w:t>
      </w:r>
      <w:proofErr w:type="spellEnd"/>
      <w:r>
        <w:t xml:space="preserve"> ungehorsam so verstockt gemacht hat, So hat er doch damit </w:t>
      </w:r>
      <w:proofErr w:type="spellStart"/>
      <w:r>
        <w:t>gantz</w:t>
      </w:r>
      <w:proofErr w:type="spellEnd"/>
      <w:r>
        <w:t xml:space="preserve"> </w:t>
      </w:r>
      <w:proofErr w:type="spellStart"/>
      <w:r>
        <w:t>wol</w:t>
      </w:r>
      <w:proofErr w:type="spellEnd"/>
      <w:r>
        <w:t xml:space="preserve"> verdient, das er seins </w:t>
      </w:r>
      <w:proofErr w:type="spellStart"/>
      <w:r>
        <w:t>Ampts</w:t>
      </w:r>
      <w:proofErr w:type="spellEnd"/>
      <w:r>
        <w:t xml:space="preserve"> entsetzt, und der </w:t>
      </w:r>
      <w:proofErr w:type="spellStart"/>
      <w:r>
        <w:t>wolff</w:t>
      </w:r>
      <w:proofErr w:type="spellEnd"/>
      <w:r>
        <w:t xml:space="preserve"> von den armen </w:t>
      </w:r>
      <w:proofErr w:type="spellStart"/>
      <w:r>
        <w:t>schefflin</w:t>
      </w:r>
      <w:proofErr w:type="spellEnd"/>
      <w:r>
        <w:t xml:space="preserve">, nach seinem </w:t>
      </w:r>
      <w:proofErr w:type="spellStart"/>
      <w:r>
        <w:t>selbs</w:t>
      </w:r>
      <w:proofErr w:type="spellEnd"/>
      <w:r>
        <w:t xml:space="preserve"> abweichen geweiset ist, Denn in der </w:t>
      </w:r>
      <w:proofErr w:type="spellStart"/>
      <w:r>
        <w:t>warheit</w:t>
      </w:r>
      <w:proofErr w:type="spellEnd"/>
      <w:r>
        <w:t xml:space="preserve"> ist er des Gottlosen wesen, so im selbigen Kloster zum teil noch ist, ein grosse </w:t>
      </w:r>
      <w:proofErr w:type="spellStart"/>
      <w:r>
        <w:t>ursach</w:t>
      </w:r>
      <w:proofErr w:type="spellEnd"/>
      <w:r>
        <w:t xml:space="preserve">, und </w:t>
      </w:r>
      <w:proofErr w:type="spellStart"/>
      <w:r>
        <w:t>hette</w:t>
      </w:r>
      <w:proofErr w:type="spellEnd"/>
      <w:r>
        <w:t xml:space="preserve"> er die alte Domina so viel und fleissig zum Evangelio und gehorsam gehalten, als er sie da von hielt, möchte </w:t>
      </w:r>
      <w:proofErr w:type="spellStart"/>
      <w:r>
        <w:t>jtzo</w:t>
      </w:r>
      <w:proofErr w:type="spellEnd"/>
      <w:r>
        <w:t xml:space="preserve"> zu </w:t>
      </w:r>
      <w:proofErr w:type="spellStart"/>
      <w:r>
        <w:t>Wüllinghausen</w:t>
      </w:r>
      <w:proofErr w:type="spellEnd"/>
      <w:r>
        <w:t xml:space="preserve"> ein </w:t>
      </w:r>
      <w:proofErr w:type="spellStart"/>
      <w:r>
        <w:t>Götlich</w:t>
      </w:r>
      <w:proofErr w:type="spellEnd"/>
      <w:r>
        <w:t xml:space="preserve"> wesen und guter gehorsam sein. </w:t>
      </w:r>
    </w:p>
    <w:p w14:paraId="4BB3A17B" w14:textId="77777777" w:rsidR="0097207C" w:rsidRDefault="0097207C" w:rsidP="0097207C">
      <w:pPr>
        <w:pStyle w:val="StandardWeb"/>
      </w:pPr>
      <w:r>
        <w:t xml:space="preserve">Denn ob sich </w:t>
      </w:r>
      <w:proofErr w:type="spellStart"/>
      <w:r>
        <w:t>wol</w:t>
      </w:r>
      <w:proofErr w:type="spellEnd"/>
      <w:r>
        <w:t xml:space="preserve"> die jetzige Domina, noch </w:t>
      </w:r>
      <w:proofErr w:type="spellStart"/>
      <w:r>
        <w:t>sampt</w:t>
      </w:r>
      <w:proofErr w:type="spellEnd"/>
      <w:r>
        <w:t xml:space="preserve"> </w:t>
      </w:r>
      <w:proofErr w:type="spellStart"/>
      <w:r>
        <w:t>viren</w:t>
      </w:r>
      <w:proofErr w:type="spellEnd"/>
      <w:r>
        <w:t xml:space="preserve"> oder </w:t>
      </w:r>
      <w:proofErr w:type="spellStart"/>
      <w:r>
        <w:t>fünff</w:t>
      </w:r>
      <w:proofErr w:type="spellEnd"/>
      <w:r>
        <w:t xml:space="preserve"> </w:t>
      </w:r>
      <w:proofErr w:type="spellStart"/>
      <w:r>
        <w:t>Junckfrawen</w:t>
      </w:r>
      <w:proofErr w:type="spellEnd"/>
      <w:r>
        <w:t xml:space="preserve">, zum gehorsamen begeben, das liebe Evangelion </w:t>
      </w:r>
      <w:proofErr w:type="spellStart"/>
      <w:r>
        <w:t>angenomen</w:t>
      </w:r>
      <w:proofErr w:type="spellEnd"/>
      <w:r>
        <w:t xml:space="preserve">, das </w:t>
      </w:r>
      <w:proofErr w:type="spellStart"/>
      <w:r>
        <w:t>hochwirdige</w:t>
      </w:r>
      <w:proofErr w:type="spellEnd"/>
      <w:r>
        <w:t xml:space="preserve"> Sacrament des </w:t>
      </w:r>
      <w:proofErr w:type="spellStart"/>
      <w:r>
        <w:t>leibs</w:t>
      </w:r>
      <w:proofErr w:type="spellEnd"/>
      <w:r>
        <w:t xml:space="preserve"> und </w:t>
      </w:r>
      <w:proofErr w:type="spellStart"/>
      <w:r>
        <w:t>bluts</w:t>
      </w:r>
      <w:proofErr w:type="spellEnd"/>
      <w:r>
        <w:t xml:space="preserve"> Christi etliche mal empfangen, und sich nach allem vermögen, in die </w:t>
      </w:r>
      <w:proofErr w:type="spellStart"/>
      <w:r>
        <w:t>ausgangen</w:t>
      </w:r>
      <w:proofErr w:type="spellEnd"/>
      <w:r>
        <w:t xml:space="preserve"> Fürstliche Kloster Ordnung zu schicken angefangen hat, So bleibt dennoch der </w:t>
      </w:r>
      <w:proofErr w:type="spellStart"/>
      <w:r>
        <w:t>grösseste</w:t>
      </w:r>
      <w:proofErr w:type="spellEnd"/>
      <w:r>
        <w:t xml:space="preserve"> </w:t>
      </w:r>
      <w:proofErr w:type="spellStart"/>
      <w:r>
        <w:t>hauff</w:t>
      </w:r>
      <w:proofErr w:type="spellEnd"/>
      <w:r>
        <w:t xml:space="preserve"> </w:t>
      </w:r>
      <w:proofErr w:type="spellStart"/>
      <w:r>
        <w:t>halstarrig</w:t>
      </w:r>
      <w:proofErr w:type="spellEnd"/>
      <w:r>
        <w:t xml:space="preserve">, verstockt und ungehorsam. Ja sie </w:t>
      </w:r>
      <w:proofErr w:type="spellStart"/>
      <w:r>
        <w:t>lassens</w:t>
      </w:r>
      <w:proofErr w:type="spellEnd"/>
      <w:r>
        <w:t xml:space="preserve"> bey solchem muthwilligen ungehorsam nicht bleiben, sonder treiben da bey solche </w:t>
      </w:r>
      <w:proofErr w:type="spellStart"/>
      <w:r>
        <w:t>lesterung</w:t>
      </w:r>
      <w:proofErr w:type="spellEnd"/>
      <w:r>
        <w:t xml:space="preserve">, die frey ein </w:t>
      </w:r>
      <w:proofErr w:type="spellStart"/>
      <w:r>
        <w:t>gantz</w:t>
      </w:r>
      <w:proofErr w:type="spellEnd"/>
      <w:r>
        <w:t xml:space="preserve"> Fürstenthum in Gotts </w:t>
      </w:r>
      <w:proofErr w:type="spellStart"/>
      <w:r>
        <w:t>ungnad</w:t>
      </w:r>
      <w:proofErr w:type="spellEnd"/>
      <w:r>
        <w:t xml:space="preserve">, </w:t>
      </w:r>
      <w:proofErr w:type="spellStart"/>
      <w:r>
        <w:t>zorn</w:t>
      </w:r>
      <w:proofErr w:type="spellEnd"/>
      <w:r>
        <w:t xml:space="preserve"> und straff </w:t>
      </w:r>
      <w:proofErr w:type="spellStart"/>
      <w:r>
        <w:t>füren</w:t>
      </w:r>
      <w:proofErr w:type="spellEnd"/>
      <w:r>
        <w:t xml:space="preserve"> </w:t>
      </w:r>
      <w:proofErr w:type="spellStart"/>
      <w:r>
        <w:t>solten</w:t>
      </w:r>
      <w:proofErr w:type="spellEnd"/>
      <w:r>
        <w:t xml:space="preserve">, wenn nicht dazu gethan würde, Und das </w:t>
      </w:r>
      <w:proofErr w:type="spellStart"/>
      <w:r>
        <w:t>solchs</w:t>
      </w:r>
      <w:proofErr w:type="spellEnd"/>
      <w:r>
        <w:t xml:space="preserve"> war sey, so ist eine </w:t>
      </w:r>
      <w:proofErr w:type="spellStart"/>
      <w:r>
        <w:t>daselbs</w:t>
      </w:r>
      <w:proofErr w:type="spellEnd"/>
      <w:r>
        <w:t xml:space="preserve"> am grünen </w:t>
      </w:r>
      <w:proofErr w:type="spellStart"/>
      <w:r>
        <w:t>Dönnerstage</w:t>
      </w:r>
      <w:proofErr w:type="spellEnd"/>
      <w:r>
        <w:t xml:space="preserve"> vergangen, da etliche </w:t>
      </w:r>
      <w:proofErr w:type="spellStart"/>
      <w:r>
        <w:t>Junckfrawen</w:t>
      </w:r>
      <w:proofErr w:type="spellEnd"/>
      <w:r>
        <w:t xml:space="preserve"> zum </w:t>
      </w:r>
      <w:proofErr w:type="spellStart"/>
      <w:r>
        <w:t>hochwirdigen</w:t>
      </w:r>
      <w:proofErr w:type="spellEnd"/>
      <w:r>
        <w:t xml:space="preserve"> Sacramente haben gehen wöllen, der jetzigen Domina </w:t>
      </w:r>
      <w:proofErr w:type="spellStart"/>
      <w:r>
        <w:t>auff</w:t>
      </w:r>
      <w:proofErr w:type="spellEnd"/>
      <w:r>
        <w:t xml:space="preserve"> dem Chor unter die </w:t>
      </w:r>
      <w:proofErr w:type="spellStart"/>
      <w:r>
        <w:t>augen</w:t>
      </w:r>
      <w:proofErr w:type="spellEnd"/>
      <w:r>
        <w:t xml:space="preserve"> </w:t>
      </w:r>
      <w:proofErr w:type="spellStart"/>
      <w:r>
        <w:t>getretten</w:t>
      </w:r>
      <w:proofErr w:type="spellEnd"/>
      <w:r>
        <w:t xml:space="preserve">, und hat gesagt, </w:t>
      </w:r>
      <w:proofErr w:type="spellStart"/>
      <w:r>
        <w:t>Schemet</w:t>
      </w:r>
      <w:proofErr w:type="spellEnd"/>
      <w:r>
        <w:t xml:space="preserve"> euch in </w:t>
      </w:r>
      <w:proofErr w:type="spellStart"/>
      <w:r>
        <w:t>eweren</w:t>
      </w:r>
      <w:proofErr w:type="spellEnd"/>
      <w:r>
        <w:t xml:space="preserve"> hals, das </w:t>
      </w:r>
      <w:proofErr w:type="spellStart"/>
      <w:r>
        <w:t>jr</w:t>
      </w:r>
      <w:proofErr w:type="spellEnd"/>
      <w:r>
        <w:t xml:space="preserve"> mit </w:t>
      </w:r>
      <w:proofErr w:type="spellStart"/>
      <w:r>
        <w:t>ewer</w:t>
      </w:r>
      <w:proofErr w:type="spellEnd"/>
      <w:r>
        <w:t xml:space="preserve"> </w:t>
      </w:r>
      <w:proofErr w:type="spellStart"/>
      <w:r>
        <w:t>leichtfertigkeit</w:t>
      </w:r>
      <w:proofErr w:type="spellEnd"/>
      <w:r>
        <w:t xml:space="preserve">, ein solch böse wesen, in </w:t>
      </w:r>
      <w:proofErr w:type="spellStart"/>
      <w:r>
        <w:t>diß</w:t>
      </w:r>
      <w:proofErr w:type="spellEnd"/>
      <w:r>
        <w:t xml:space="preserve"> Kloster gebracht habt, Da nu die Domina antwortete, Ey was </w:t>
      </w:r>
      <w:proofErr w:type="spellStart"/>
      <w:r>
        <w:t>seind</w:t>
      </w:r>
      <w:proofErr w:type="spellEnd"/>
      <w:r>
        <w:t xml:space="preserve"> das für </w:t>
      </w:r>
      <w:proofErr w:type="spellStart"/>
      <w:r>
        <w:t>wort</w:t>
      </w:r>
      <w:proofErr w:type="spellEnd"/>
      <w:r>
        <w:t xml:space="preserve">? </w:t>
      </w:r>
      <w:proofErr w:type="spellStart"/>
      <w:r>
        <w:t>Wölt</w:t>
      </w:r>
      <w:proofErr w:type="spellEnd"/>
      <w:r>
        <w:t xml:space="preserve"> ja der auch </w:t>
      </w:r>
      <w:proofErr w:type="spellStart"/>
      <w:r>
        <w:t>gestendig</w:t>
      </w:r>
      <w:proofErr w:type="spellEnd"/>
      <w:r>
        <w:t xml:space="preserve"> </w:t>
      </w:r>
      <w:proofErr w:type="spellStart"/>
      <w:r>
        <w:t>seind</w:t>
      </w:r>
      <w:proofErr w:type="spellEnd"/>
      <w:r>
        <w:t xml:space="preserve">? hat sie ja gesagt, Nach </w:t>
      </w:r>
      <w:proofErr w:type="spellStart"/>
      <w:r>
        <w:t>essens</w:t>
      </w:r>
      <w:proofErr w:type="spellEnd"/>
      <w:r>
        <w:t xml:space="preserve"> hat die gute Domina </w:t>
      </w:r>
      <w:proofErr w:type="spellStart"/>
      <w:r>
        <w:t>villeicht</w:t>
      </w:r>
      <w:proofErr w:type="spellEnd"/>
      <w:r>
        <w:t xml:space="preserve"> gemeint, der </w:t>
      </w:r>
      <w:proofErr w:type="spellStart"/>
      <w:r>
        <w:t>zorn</w:t>
      </w:r>
      <w:proofErr w:type="spellEnd"/>
      <w:r>
        <w:t xml:space="preserve"> </w:t>
      </w:r>
      <w:proofErr w:type="spellStart"/>
      <w:r>
        <w:t>were</w:t>
      </w:r>
      <w:proofErr w:type="spellEnd"/>
      <w:r>
        <w:t xml:space="preserve"> </w:t>
      </w:r>
      <w:proofErr w:type="spellStart"/>
      <w:r>
        <w:t>jr</w:t>
      </w:r>
      <w:proofErr w:type="spellEnd"/>
      <w:r>
        <w:t xml:space="preserve"> vergangen und würde sich eines anderen bedacht haben, und hat sie noch einmal gefragt, Ob sie solcher </w:t>
      </w:r>
      <w:proofErr w:type="spellStart"/>
      <w:r>
        <w:t>wort</w:t>
      </w:r>
      <w:proofErr w:type="spellEnd"/>
      <w:r>
        <w:t xml:space="preserve"> wölle bekannt sein, Hat sie abermals, damit man ja </w:t>
      </w:r>
      <w:proofErr w:type="spellStart"/>
      <w:r>
        <w:t>sege</w:t>
      </w:r>
      <w:proofErr w:type="spellEnd"/>
      <w:r>
        <w:t xml:space="preserve">, das sie solche </w:t>
      </w:r>
      <w:proofErr w:type="spellStart"/>
      <w:r>
        <w:t>lesterung</w:t>
      </w:r>
      <w:proofErr w:type="spellEnd"/>
      <w:r>
        <w:t xml:space="preserve"> mit gutem </w:t>
      </w:r>
      <w:proofErr w:type="spellStart"/>
      <w:r>
        <w:t>fürsatz</w:t>
      </w:r>
      <w:proofErr w:type="spellEnd"/>
      <w:r>
        <w:t xml:space="preserve"> </w:t>
      </w:r>
      <w:proofErr w:type="spellStart"/>
      <w:r>
        <w:t>geredt</w:t>
      </w:r>
      <w:proofErr w:type="spellEnd"/>
      <w:r>
        <w:t xml:space="preserve"> hatte, ja gesagt. </w:t>
      </w:r>
    </w:p>
    <w:p w14:paraId="4546C30D" w14:textId="77777777" w:rsidR="0097207C" w:rsidRDefault="0097207C" w:rsidP="0097207C">
      <w:pPr>
        <w:pStyle w:val="StandardWeb"/>
      </w:pPr>
      <w:r>
        <w:t xml:space="preserve">Hie </w:t>
      </w:r>
      <w:proofErr w:type="spellStart"/>
      <w:r>
        <w:t>wolte</w:t>
      </w:r>
      <w:proofErr w:type="spellEnd"/>
      <w:r>
        <w:t xml:space="preserve"> ich gerne, günstige lieben </w:t>
      </w:r>
      <w:proofErr w:type="spellStart"/>
      <w:r>
        <w:t>Junckeren</w:t>
      </w:r>
      <w:proofErr w:type="spellEnd"/>
      <w:r>
        <w:t xml:space="preserve">, </w:t>
      </w:r>
      <w:proofErr w:type="spellStart"/>
      <w:r>
        <w:t>solchs</w:t>
      </w:r>
      <w:proofErr w:type="spellEnd"/>
      <w:r>
        <w:t xml:space="preserve"> </w:t>
      </w:r>
      <w:proofErr w:type="spellStart"/>
      <w:r>
        <w:t>unangezeigt</w:t>
      </w:r>
      <w:proofErr w:type="spellEnd"/>
      <w:r>
        <w:t xml:space="preserve"> lassen, wie ich dann dem ehrlichen </w:t>
      </w:r>
      <w:proofErr w:type="spellStart"/>
      <w:r>
        <w:t>geschlecht</w:t>
      </w:r>
      <w:proofErr w:type="spellEnd"/>
      <w:r>
        <w:t xml:space="preserve">, </w:t>
      </w:r>
      <w:proofErr w:type="spellStart"/>
      <w:r>
        <w:t>darinn</w:t>
      </w:r>
      <w:proofErr w:type="spellEnd"/>
      <w:r>
        <w:t xml:space="preserve"> sie gehört, zu ehren, </w:t>
      </w:r>
      <w:proofErr w:type="spellStart"/>
      <w:r>
        <w:t>jren</w:t>
      </w:r>
      <w:proofErr w:type="spellEnd"/>
      <w:r>
        <w:t xml:space="preserve"> </w:t>
      </w:r>
      <w:proofErr w:type="spellStart"/>
      <w:r>
        <w:t>namen</w:t>
      </w:r>
      <w:proofErr w:type="spellEnd"/>
      <w:r>
        <w:t xml:space="preserve"> nicht habe anzeigen wöllen, Aber mein </w:t>
      </w:r>
      <w:proofErr w:type="spellStart"/>
      <w:r>
        <w:t>Ampt</w:t>
      </w:r>
      <w:proofErr w:type="spellEnd"/>
      <w:r>
        <w:t xml:space="preserve">, Eid und Pflichte, liegen mir im </w:t>
      </w:r>
      <w:proofErr w:type="spellStart"/>
      <w:r>
        <w:t>wege</w:t>
      </w:r>
      <w:proofErr w:type="spellEnd"/>
      <w:r>
        <w:t xml:space="preserve">, das ichs angeklagt und </w:t>
      </w:r>
      <w:proofErr w:type="spellStart"/>
      <w:r>
        <w:t>unangezeigt</w:t>
      </w:r>
      <w:proofErr w:type="spellEnd"/>
      <w:r>
        <w:t xml:space="preserve"> nicht lassen </w:t>
      </w:r>
      <w:proofErr w:type="spellStart"/>
      <w:r>
        <w:t>kan</w:t>
      </w:r>
      <w:proofErr w:type="spellEnd"/>
      <w:r>
        <w:t xml:space="preserve">. Denn in dasselbige mein </w:t>
      </w:r>
      <w:proofErr w:type="spellStart"/>
      <w:r>
        <w:t>Ampt</w:t>
      </w:r>
      <w:proofErr w:type="spellEnd"/>
      <w:r>
        <w:t xml:space="preserve"> gehört </w:t>
      </w:r>
      <w:proofErr w:type="spellStart"/>
      <w:r>
        <w:t>solchs</w:t>
      </w:r>
      <w:proofErr w:type="spellEnd"/>
      <w:r>
        <w:t xml:space="preserve">, das ich den armen, </w:t>
      </w:r>
      <w:proofErr w:type="spellStart"/>
      <w:r>
        <w:t>verfürten</w:t>
      </w:r>
      <w:proofErr w:type="spellEnd"/>
      <w:r>
        <w:t xml:space="preserve">, verstockten </w:t>
      </w:r>
      <w:proofErr w:type="spellStart"/>
      <w:r>
        <w:t>kinderen</w:t>
      </w:r>
      <w:proofErr w:type="spellEnd"/>
      <w:r>
        <w:t xml:space="preserve">, Gotts </w:t>
      </w:r>
      <w:proofErr w:type="spellStart"/>
      <w:r>
        <w:t>wort</w:t>
      </w:r>
      <w:proofErr w:type="spellEnd"/>
      <w:r>
        <w:t xml:space="preserve"> für trage und für tragen lasse, ob sie sich besseren, und in gute </w:t>
      </w:r>
      <w:proofErr w:type="spellStart"/>
      <w:r>
        <w:t>wege</w:t>
      </w:r>
      <w:proofErr w:type="spellEnd"/>
      <w:r>
        <w:t xml:space="preserve"> </w:t>
      </w:r>
      <w:proofErr w:type="spellStart"/>
      <w:r>
        <w:t>bekeren</w:t>
      </w:r>
      <w:proofErr w:type="spellEnd"/>
      <w:r>
        <w:t xml:space="preserve"> </w:t>
      </w:r>
      <w:proofErr w:type="spellStart"/>
      <w:r>
        <w:t>wolten</w:t>
      </w:r>
      <w:proofErr w:type="spellEnd"/>
      <w:r>
        <w:t xml:space="preserve">, Und gilt mir für Gott, entweder das leben oder </w:t>
      </w:r>
      <w:proofErr w:type="spellStart"/>
      <w:r>
        <w:t>verdamnis</w:t>
      </w:r>
      <w:proofErr w:type="spellEnd"/>
      <w:r>
        <w:t xml:space="preserve">, und bey meiner G. hohen Oberkeit entweder </w:t>
      </w:r>
      <w:proofErr w:type="spellStart"/>
      <w:r>
        <w:t>gnad</w:t>
      </w:r>
      <w:proofErr w:type="spellEnd"/>
      <w:r>
        <w:t xml:space="preserve"> oder </w:t>
      </w:r>
      <w:proofErr w:type="spellStart"/>
      <w:r>
        <w:t>ungnad</w:t>
      </w:r>
      <w:proofErr w:type="spellEnd"/>
      <w:r>
        <w:t xml:space="preserve">. Bin ich in </w:t>
      </w:r>
      <w:proofErr w:type="spellStart"/>
      <w:r>
        <w:t>forderung</w:t>
      </w:r>
      <w:proofErr w:type="spellEnd"/>
      <w:r>
        <w:t xml:space="preserve"> </w:t>
      </w:r>
      <w:proofErr w:type="spellStart"/>
      <w:r>
        <w:t>solchs</w:t>
      </w:r>
      <w:proofErr w:type="spellEnd"/>
      <w:r>
        <w:t xml:space="preserve"> Göttlichen </w:t>
      </w:r>
      <w:proofErr w:type="spellStart"/>
      <w:r>
        <w:t>worts</w:t>
      </w:r>
      <w:proofErr w:type="spellEnd"/>
      <w:r>
        <w:t xml:space="preserve"> fleissig, und wende </w:t>
      </w:r>
      <w:proofErr w:type="spellStart"/>
      <w:r>
        <w:t>hierinn</w:t>
      </w:r>
      <w:proofErr w:type="spellEnd"/>
      <w:r>
        <w:t xml:space="preserve"> den ernst für, der beide durch Gott und meine Oberkeit von mir gefordert wird, so wird ichs angezweifelt hie und dort geniessen, Wo nicht, werde ich, da mich Gott </w:t>
      </w:r>
      <w:proofErr w:type="spellStart"/>
      <w:r>
        <w:t>gnediglich</w:t>
      </w:r>
      <w:proofErr w:type="spellEnd"/>
      <w:r>
        <w:t xml:space="preserve"> für behalten wölle, eins schweren </w:t>
      </w:r>
      <w:proofErr w:type="spellStart"/>
      <w:r>
        <w:t>urteils</w:t>
      </w:r>
      <w:proofErr w:type="spellEnd"/>
      <w:r>
        <w:t xml:space="preserve">, </w:t>
      </w:r>
      <w:proofErr w:type="spellStart"/>
      <w:r>
        <w:t>ungnad</w:t>
      </w:r>
      <w:proofErr w:type="spellEnd"/>
      <w:r>
        <w:t xml:space="preserve">, und straff, auch hie und dort </w:t>
      </w:r>
      <w:proofErr w:type="spellStart"/>
      <w:r>
        <w:t>gewertig</w:t>
      </w:r>
      <w:proofErr w:type="spellEnd"/>
      <w:r>
        <w:t xml:space="preserve"> sein müssen, Gott weis, das ich den </w:t>
      </w:r>
      <w:proofErr w:type="spellStart"/>
      <w:r>
        <w:t>eweren</w:t>
      </w:r>
      <w:proofErr w:type="spellEnd"/>
      <w:r>
        <w:t xml:space="preserve">, zur </w:t>
      </w:r>
      <w:proofErr w:type="spellStart"/>
      <w:r>
        <w:t>besserung</w:t>
      </w:r>
      <w:proofErr w:type="spellEnd"/>
      <w:r>
        <w:t xml:space="preserve"> und </w:t>
      </w:r>
      <w:proofErr w:type="spellStart"/>
      <w:r>
        <w:t>seligkeit</w:t>
      </w:r>
      <w:proofErr w:type="spellEnd"/>
      <w:r>
        <w:t xml:space="preserve"> </w:t>
      </w:r>
      <w:proofErr w:type="spellStart"/>
      <w:r>
        <w:t>gantz</w:t>
      </w:r>
      <w:proofErr w:type="spellEnd"/>
      <w:r>
        <w:t xml:space="preserve"> gerne, ja euch </w:t>
      </w:r>
      <w:proofErr w:type="spellStart"/>
      <w:r>
        <w:t>selbs</w:t>
      </w:r>
      <w:proofErr w:type="spellEnd"/>
      <w:r>
        <w:t xml:space="preserve"> auch dienen </w:t>
      </w:r>
      <w:proofErr w:type="spellStart"/>
      <w:r>
        <w:t>wolte</w:t>
      </w:r>
      <w:proofErr w:type="spellEnd"/>
      <w:r>
        <w:t xml:space="preserve">. Was </w:t>
      </w:r>
      <w:proofErr w:type="spellStart"/>
      <w:r>
        <w:t>sol</w:t>
      </w:r>
      <w:proofErr w:type="spellEnd"/>
      <w:r>
        <w:t xml:space="preserve"> ich aber thun, da man meine </w:t>
      </w:r>
      <w:proofErr w:type="spellStart"/>
      <w:r>
        <w:t>getrewe</w:t>
      </w:r>
      <w:proofErr w:type="spellEnd"/>
      <w:r>
        <w:t xml:space="preserve"> dienste so gar verachtet, und sich mit so </w:t>
      </w:r>
      <w:proofErr w:type="spellStart"/>
      <w:r>
        <w:t>grewlichen</w:t>
      </w:r>
      <w:proofErr w:type="spellEnd"/>
      <w:r>
        <w:t xml:space="preserve"> </w:t>
      </w:r>
      <w:proofErr w:type="spellStart"/>
      <w:r>
        <w:t>lesterungen</w:t>
      </w:r>
      <w:proofErr w:type="spellEnd"/>
      <w:r>
        <w:t xml:space="preserve"> herfür thut? Straffe und klage ichs, so </w:t>
      </w:r>
      <w:proofErr w:type="spellStart"/>
      <w:r>
        <w:t>drawen</w:t>
      </w:r>
      <w:proofErr w:type="spellEnd"/>
      <w:r>
        <w:t xml:space="preserve"> sie mir mit euch den freunden, Straffe und klage ichs nicht, so muss ich Gotts straff und meiner Oberkeit </w:t>
      </w:r>
      <w:proofErr w:type="spellStart"/>
      <w:r>
        <w:t>ungnad</w:t>
      </w:r>
      <w:proofErr w:type="spellEnd"/>
      <w:r>
        <w:t xml:space="preserve"> </w:t>
      </w:r>
      <w:proofErr w:type="spellStart"/>
      <w:r>
        <w:t>gewertig</w:t>
      </w:r>
      <w:proofErr w:type="spellEnd"/>
      <w:r>
        <w:t xml:space="preserve"> sein. Sol dann je eins sein, so gebe ich mehr in </w:t>
      </w:r>
      <w:proofErr w:type="spellStart"/>
      <w:r>
        <w:t>volziehung</w:t>
      </w:r>
      <w:proofErr w:type="spellEnd"/>
      <w:r>
        <w:t xml:space="preserve"> meines </w:t>
      </w:r>
      <w:proofErr w:type="spellStart"/>
      <w:r>
        <w:t>ampts</w:t>
      </w:r>
      <w:proofErr w:type="spellEnd"/>
      <w:r>
        <w:t xml:space="preserve"> </w:t>
      </w:r>
      <w:proofErr w:type="spellStart"/>
      <w:r>
        <w:t>auff</w:t>
      </w:r>
      <w:proofErr w:type="spellEnd"/>
      <w:r>
        <w:t xml:space="preserve"> Gotts und meiner Oberkeit </w:t>
      </w:r>
      <w:proofErr w:type="spellStart"/>
      <w:r>
        <w:t>gnad</w:t>
      </w:r>
      <w:proofErr w:type="spellEnd"/>
      <w:r>
        <w:t xml:space="preserve">, dann </w:t>
      </w:r>
      <w:proofErr w:type="spellStart"/>
      <w:r>
        <w:t>auff</w:t>
      </w:r>
      <w:proofErr w:type="spellEnd"/>
      <w:r>
        <w:t xml:space="preserve"> aller ungehorsamen Nonnen hass, </w:t>
      </w:r>
      <w:proofErr w:type="spellStart"/>
      <w:r>
        <w:t>neid</w:t>
      </w:r>
      <w:proofErr w:type="spellEnd"/>
      <w:r>
        <w:t xml:space="preserve"> und </w:t>
      </w:r>
      <w:proofErr w:type="spellStart"/>
      <w:r>
        <w:t>ungunst</w:t>
      </w:r>
      <w:proofErr w:type="spellEnd"/>
      <w:r>
        <w:t xml:space="preserve">. </w:t>
      </w:r>
    </w:p>
    <w:p w14:paraId="46B59B9F" w14:textId="77777777" w:rsidR="0097207C" w:rsidRDefault="0097207C" w:rsidP="0097207C">
      <w:pPr>
        <w:pStyle w:val="StandardWeb"/>
      </w:pPr>
      <w:r>
        <w:t xml:space="preserve">Denn, das </w:t>
      </w:r>
      <w:proofErr w:type="spellStart"/>
      <w:r>
        <w:t>wort</w:t>
      </w:r>
      <w:proofErr w:type="spellEnd"/>
      <w:r>
        <w:t xml:space="preserve"> zu </w:t>
      </w:r>
      <w:proofErr w:type="spellStart"/>
      <w:r>
        <w:t>forderen</w:t>
      </w:r>
      <w:proofErr w:type="spellEnd"/>
      <w:r>
        <w:t xml:space="preserve">, und den vermeintlichen Geistlichen, wo sie das zu verhindern oder zu </w:t>
      </w:r>
      <w:proofErr w:type="spellStart"/>
      <w:r>
        <w:t>lesteren</w:t>
      </w:r>
      <w:proofErr w:type="spellEnd"/>
      <w:r>
        <w:t xml:space="preserve"> unterstehen, in diesem Fürstenthum zu </w:t>
      </w:r>
      <w:proofErr w:type="spellStart"/>
      <w:r>
        <w:t>steuren</w:t>
      </w:r>
      <w:proofErr w:type="spellEnd"/>
      <w:r>
        <w:t xml:space="preserve"> und einzusagen, ist mir von </w:t>
      </w:r>
      <w:proofErr w:type="spellStart"/>
      <w:r>
        <w:t>Gotund</w:t>
      </w:r>
      <w:proofErr w:type="spellEnd"/>
      <w:r>
        <w:t xml:space="preserve"> meiner Oberkeit </w:t>
      </w:r>
      <w:proofErr w:type="spellStart"/>
      <w:r>
        <w:t>dermassen</w:t>
      </w:r>
      <w:proofErr w:type="spellEnd"/>
      <w:r>
        <w:t xml:space="preserve"> befohlen, das mir keins </w:t>
      </w:r>
      <w:proofErr w:type="spellStart"/>
      <w:r>
        <w:t>weges</w:t>
      </w:r>
      <w:proofErr w:type="spellEnd"/>
      <w:r>
        <w:t xml:space="preserve"> zu schweigen </w:t>
      </w:r>
      <w:proofErr w:type="spellStart"/>
      <w:r>
        <w:t>gebüren</w:t>
      </w:r>
      <w:proofErr w:type="spellEnd"/>
      <w:r>
        <w:t xml:space="preserve"> </w:t>
      </w:r>
      <w:proofErr w:type="spellStart"/>
      <w:r>
        <w:t>wil</w:t>
      </w:r>
      <w:proofErr w:type="spellEnd"/>
      <w:r>
        <w:t xml:space="preserve">, so </w:t>
      </w:r>
      <w:proofErr w:type="spellStart"/>
      <w:r>
        <w:t>heissets</w:t>
      </w:r>
      <w:proofErr w:type="spellEnd"/>
      <w:r>
        <w:t xml:space="preserve"> in solchen Fellen, nicht schweigen, sondern </w:t>
      </w:r>
      <w:proofErr w:type="spellStart"/>
      <w:r>
        <w:t>ruffen</w:t>
      </w:r>
      <w:proofErr w:type="spellEnd"/>
      <w:r>
        <w:t xml:space="preserve"> und klagen, wie Jesaia am </w:t>
      </w:r>
      <w:proofErr w:type="spellStart"/>
      <w:r>
        <w:t>lviij</w:t>
      </w:r>
      <w:proofErr w:type="spellEnd"/>
      <w:r>
        <w:t xml:space="preserve"> geschrieben stehet, Und was ich des vom worte sage, </w:t>
      </w:r>
      <w:proofErr w:type="spellStart"/>
      <w:r>
        <w:t>sol</w:t>
      </w:r>
      <w:proofErr w:type="spellEnd"/>
      <w:r>
        <w:t xml:space="preserve"> und </w:t>
      </w:r>
      <w:proofErr w:type="spellStart"/>
      <w:r>
        <w:t>mus</w:t>
      </w:r>
      <w:proofErr w:type="spellEnd"/>
      <w:r>
        <w:t xml:space="preserve"> von den </w:t>
      </w:r>
      <w:proofErr w:type="spellStart"/>
      <w:r>
        <w:t>hochwirdigen</w:t>
      </w:r>
      <w:proofErr w:type="spellEnd"/>
      <w:r>
        <w:t xml:space="preserve"> Sacramenten auch verstanden sein, denn das </w:t>
      </w:r>
      <w:proofErr w:type="spellStart"/>
      <w:r>
        <w:t>wort</w:t>
      </w:r>
      <w:proofErr w:type="spellEnd"/>
      <w:r>
        <w:t xml:space="preserve"> und die Sacrament </w:t>
      </w:r>
      <w:proofErr w:type="spellStart"/>
      <w:r>
        <w:t>seind</w:t>
      </w:r>
      <w:proofErr w:type="spellEnd"/>
      <w:r>
        <w:t xml:space="preserve"> also an einander gebunden, das man eins vom anderen nicht reissen oder trennen </w:t>
      </w:r>
      <w:proofErr w:type="spellStart"/>
      <w:r>
        <w:t>kan</w:t>
      </w:r>
      <w:proofErr w:type="spellEnd"/>
      <w:r>
        <w:t xml:space="preserve">, wie </w:t>
      </w:r>
      <w:proofErr w:type="spellStart"/>
      <w:r>
        <w:t>jr</w:t>
      </w:r>
      <w:proofErr w:type="spellEnd"/>
      <w:r>
        <w:t xml:space="preserve"> dann in der </w:t>
      </w:r>
      <w:proofErr w:type="spellStart"/>
      <w:r>
        <w:t>disputation</w:t>
      </w:r>
      <w:proofErr w:type="spellEnd"/>
      <w:r>
        <w:t xml:space="preserve">, so der Herr Christus mit dem </w:t>
      </w:r>
      <w:proofErr w:type="spellStart"/>
      <w:r>
        <w:t>Nicodema</w:t>
      </w:r>
      <w:proofErr w:type="spellEnd"/>
      <w:r>
        <w:t xml:space="preserve"> </w:t>
      </w:r>
      <w:proofErr w:type="spellStart"/>
      <w:r>
        <w:t>helt</w:t>
      </w:r>
      <w:proofErr w:type="spellEnd"/>
      <w:r>
        <w:t xml:space="preserve">, Joh. </w:t>
      </w:r>
      <w:proofErr w:type="spellStart"/>
      <w:r>
        <w:t>iij</w:t>
      </w:r>
      <w:proofErr w:type="spellEnd"/>
      <w:r>
        <w:t xml:space="preserve">. sehet und höret, das Christus in der </w:t>
      </w:r>
      <w:proofErr w:type="spellStart"/>
      <w:r>
        <w:t>sache</w:t>
      </w:r>
      <w:proofErr w:type="spellEnd"/>
      <w:r>
        <w:t xml:space="preserve"> der </w:t>
      </w:r>
      <w:proofErr w:type="spellStart"/>
      <w:r>
        <w:t>widergeburt</w:t>
      </w:r>
      <w:proofErr w:type="spellEnd"/>
      <w:r>
        <w:t xml:space="preserve"> und </w:t>
      </w:r>
      <w:proofErr w:type="spellStart"/>
      <w:r>
        <w:t>justification</w:t>
      </w:r>
      <w:proofErr w:type="spellEnd"/>
      <w:r>
        <w:t xml:space="preserve">, nicht allein seins </w:t>
      </w:r>
      <w:proofErr w:type="spellStart"/>
      <w:r>
        <w:t>verdiensts</w:t>
      </w:r>
      <w:proofErr w:type="spellEnd"/>
      <w:r>
        <w:t xml:space="preserve"> und des </w:t>
      </w:r>
      <w:proofErr w:type="spellStart"/>
      <w:r>
        <w:t>glaubens</w:t>
      </w:r>
      <w:proofErr w:type="spellEnd"/>
      <w:r>
        <w:t xml:space="preserve"> der solche dinge </w:t>
      </w:r>
      <w:proofErr w:type="spellStart"/>
      <w:r>
        <w:t>ergreifft</w:t>
      </w:r>
      <w:proofErr w:type="spellEnd"/>
      <w:r>
        <w:t xml:space="preserve">, sonder auch der Sacrament in solcher seiner Predigt </w:t>
      </w:r>
      <w:proofErr w:type="spellStart"/>
      <w:r>
        <w:t>gedenckt</w:t>
      </w:r>
      <w:proofErr w:type="spellEnd"/>
      <w:r>
        <w:t xml:space="preserve">, da er sagt, Es sey dann, das jemand geboren werde aus dem </w:t>
      </w:r>
      <w:proofErr w:type="spellStart"/>
      <w:r>
        <w:t>wasser</w:t>
      </w:r>
      <w:proofErr w:type="spellEnd"/>
      <w:r>
        <w:t xml:space="preserve"> und Geist so </w:t>
      </w:r>
      <w:proofErr w:type="spellStart"/>
      <w:r>
        <w:t>kan</w:t>
      </w:r>
      <w:proofErr w:type="spellEnd"/>
      <w:r>
        <w:t xml:space="preserve"> er nicht in das Reich </w:t>
      </w:r>
      <w:proofErr w:type="spellStart"/>
      <w:r>
        <w:t>Gots</w:t>
      </w:r>
      <w:proofErr w:type="spellEnd"/>
      <w:r>
        <w:t xml:space="preserve"> </w:t>
      </w:r>
      <w:proofErr w:type="spellStart"/>
      <w:r>
        <w:t>komen</w:t>
      </w:r>
      <w:proofErr w:type="spellEnd"/>
      <w:r>
        <w:t xml:space="preserve">. Wenn ich nu das </w:t>
      </w:r>
      <w:proofErr w:type="spellStart"/>
      <w:r>
        <w:t>wort</w:t>
      </w:r>
      <w:proofErr w:type="spellEnd"/>
      <w:r>
        <w:t xml:space="preserve"> </w:t>
      </w:r>
      <w:proofErr w:type="spellStart"/>
      <w:r>
        <w:t>forderen</w:t>
      </w:r>
      <w:proofErr w:type="spellEnd"/>
      <w:r>
        <w:t xml:space="preserve"> (</w:t>
      </w:r>
      <w:proofErr w:type="spellStart"/>
      <w:r>
        <w:t>wiewol</w:t>
      </w:r>
      <w:proofErr w:type="spellEnd"/>
      <w:r>
        <w:t xml:space="preserve"> etliche in den </w:t>
      </w:r>
      <w:proofErr w:type="spellStart"/>
      <w:r>
        <w:t>klösteren</w:t>
      </w:r>
      <w:proofErr w:type="spellEnd"/>
      <w:r>
        <w:t xml:space="preserve"> sein, die vom selbigen auch gar nichts halten) und </w:t>
      </w:r>
      <w:proofErr w:type="spellStart"/>
      <w:r>
        <w:t>auff</w:t>
      </w:r>
      <w:proofErr w:type="spellEnd"/>
      <w:r>
        <w:t xml:space="preserve"> das Sacrament gar nichts, wie sie gerne </w:t>
      </w:r>
      <w:proofErr w:type="spellStart"/>
      <w:r>
        <w:t>hetten</w:t>
      </w:r>
      <w:proofErr w:type="spellEnd"/>
      <w:r>
        <w:t xml:space="preserve">, dringen </w:t>
      </w:r>
      <w:proofErr w:type="spellStart"/>
      <w:r>
        <w:t>solte</w:t>
      </w:r>
      <w:proofErr w:type="spellEnd"/>
      <w:r>
        <w:t xml:space="preserve">, so </w:t>
      </w:r>
      <w:proofErr w:type="spellStart"/>
      <w:r>
        <w:t>thete</w:t>
      </w:r>
      <w:proofErr w:type="spellEnd"/>
      <w:r>
        <w:t xml:space="preserve"> ich nicht </w:t>
      </w:r>
      <w:proofErr w:type="spellStart"/>
      <w:r>
        <w:t>gnung</w:t>
      </w:r>
      <w:proofErr w:type="spellEnd"/>
      <w:r>
        <w:t xml:space="preserve"> meinem </w:t>
      </w:r>
      <w:proofErr w:type="spellStart"/>
      <w:r>
        <w:t>ampte</w:t>
      </w:r>
      <w:proofErr w:type="spellEnd"/>
      <w:r>
        <w:t xml:space="preserve">, in welch die </w:t>
      </w:r>
      <w:proofErr w:type="spellStart"/>
      <w:r>
        <w:t>forderung</w:t>
      </w:r>
      <w:proofErr w:type="spellEnd"/>
      <w:r>
        <w:t xml:space="preserve"> des </w:t>
      </w:r>
      <w:proofErr w:type="spellStart"/>
      <w:r>
        <w:t>worts</w:t>
      </w:r>
      <w:proofErr w:type="spellEnd"/>
      <w:r>
        <w:t xml:space="preserve"> und der </w:t>
      </w:r>
      <w:proofErr w:type="spellStart"/>
      <w:r>
        <w:t>hochwirdigen</w:t>
      </w:r>
      <w:proofErr w:type="spellEnd"/>
      <w:r>
        <w:t xml:space="preserve"> Sacrament, zugleich </w:t>
      </w:r>
      <w:proofErr w:type="spellStart"/>
      <w:r>
        <w:t>ohn</w:t>
      </w:r>
      <w:proofErr w:type="spellEnd"/>
      <w:r>
        <w:t xml:space="preserve"> alle und einige </w:t>
      </w:r>
      <w:proofErr w:type="spellStart"/>
      <w:r>
        <w:t>trennung</w:t>
      </w:r>
      <w:proofErr w:type="spellEnd"/>
      <w:r>
        <w:t xml:space="preserve">, gehört, </w:t>
      </w:r>
      <w:proofErr w:type="spellStart"/>
      <w:r>
        <w:t>Thete</w:t>
      </w:r>
      <w:proofErr w:type="spellEnd"/>
      <w:r>
        <w:t xml:space="preserve"> und handelte auch wider den </w:t>
      </w:r>
      <w:proofErr w:type="spellStart"/>
      <w:r>
        <w:t>text</w:t>
      </w:r>
      <w:proofErr w:type="spellEnd"/>
      <w:r>
        <w:t xml:space="preserve"> Mat. am letzten, da Christus das </w:t>
      </w:r>
      <w:proofErr w:type="spellStart"/>
      <w:r>
        <w:t>leren</w:t>
      </w:r>
      <w:proofErr w:type="spellEnd"/>
      <w:r>
        <w:t xml:space="preserve"> und </w:t>
      </w:r>
      <w:proofErr w:type="spellStart"/>
      <w:r>
        <w:t>sacrament</w:t>
      </w:r>
      <w:proofErr w:type="spellEnd"/>
      <w:r>
        <w:t xml:space="preserve"> reichen den Aposteln zugleich </w:t>
      </w:r>
      <w:proofErr w:type="spellStart"/>
      <w:r>
        <w:t>befolen</w:t>
      </w:r>
      <w:proofErr w:type="spellEnd"/>
      <w:r>
        <w:t xml:space="preserve"> hat, sagend. </w:t>
      </w:r>
      <w:proofErr w:type="spellStart"/>
      <w:r>
        <w:t>leret</w:t>
      </w:r>
      <w:proofErr w:type="spellEnd"/>
      <w:r>
        <w:t xml:space="preserve"> und </w:t>
      </w:r>
      <w:proofErr w:type="spellStart"/>
      <w:r>
        <w:t>teuffet</w:t>
      </w:r>
      <w:proofErr w:type="spellEnd"/>
      <w:r>
        <w:t xml:space="preserve"> etc. </w:t>
      </w:r>
    </w:p>
    <w:p w14:paraId="401FEAB1" w14:textId="77777777" w:rsidR="0097207C" w:rsidRDefault="0097207C" w:rsidP="0097207C">
      <w:pPr>
        <w:pStyle w:val="StandardWeb"/>
      </w:pPr>
      <w:r>
        <w:t xml:space="preserve">Aber den </w:t>
      </w:r>
      <w:proofErr w:type="spellStart"/>
      <w:r>
        <w:t>mangel</w:t>
      </w:r>
      <w:proofErr w:type="spellEnd"/>
      <w:r>
        <w:t xml:space="preserve">, so bei den </w:t>
      </w:r>
      <w:proofErr w:type="spellStart"/>
      <w:r>
        <w:t>Junckfrawen</w:t>
      </w:r>
      <w:proofErr w:type="spellEnd"/>
      <w:r>
        <w:t xml:space="preserve"> zu </w:t>
      </w:r>
      <w:proofErr w:type="spellStart"/>
      <w:r>
        <w:t>Hilwerhausen</w:t>
      </w:r>
      <w:proofErr w:type="spellEnd"/>
      <w:r>
        <w:t xml:space="preserve"> ist, ist auch bey diesen armen </w:t>
      </w:r>
      <w:proofErr w:type="spellStart"/>
      <w:r>
        <w:t>verfürten</w:t>
      </w:r>
      <w:proofErr w:type="spellEnd"/>
      <w:r>
        <w:t xml:space="preserve"> </w:t>
      </w:r>
      <w:proofErr w:type="spellStart"/>
      <w:r>
        <w:t>kinderen</w:t>
      </w:r>
      <w:proofErr w:type="spellEnd"/>
      <w:r>
        <w:t xml:space="preserve">, Nemlich, das sie den brauch </w:t>
      </w:r>
      <w:proofErr w:type="spellStart"/>
      <w:r>
        <w:t>beiderleie</w:t>
      </w:r>
      <w:proofErr w:type="spellEnd"/>
      <w:r>
        <w:t xml:space="preserve"> </w:t>
      </w:r>
      <w:proofErr w:type="spellStart"/>
      <w:r>
        <w:t>gestalt</w:t>
      </w:r>
      <w:proofErr w:type="spellEnd"/>
      <w:r>
        <w:t xml:space="preserve"> für unrecht halten, und in der </w:t>
      </w:r>
      <w:proofErr w:type="spellStart"/>
      <w:r>
        <w:t>meinung</w:t>
      </w:r>
      <w:proofErr w:type="spellEnd"/>
      <w:r>
        <w:t xml:space="preserve"> sein, </w:t>
      </w:r>
      <w:proofErr w:type="spellStart"/>
      <w:r>
        <w:t>ds</w:t>
      </w:r>
      <w:proofErr w:type="spellEnd"/>
      <w:r>
        <w:t xml:space="preserve"> solcher brauch vorhin durch ein Concilium oder Reichstag müsse nach gegeben werden, Wie </w:t>
      </w:r>
      <w:proofErr w:type="spellStart"/>
      <w:r>
        <w:t>dünckt</w:t>
      </w:r>
      <w:proofErr w:type="spellEnd"/>
      <w:r>
        <w:t xml:space="preserve"> euch </w:t>
      </w:r>
      <w:proofErr w:type="spellStart"/>
      <w:r>
        <w:t>umb</w:t>
      </w:r>
      <w:proofErr w:type="spellEnd"/>
      <w:r>
        <w:t xml:space="preserve"> eine solche </w:t>
      </w:r>
      <w:proofErr w:type="spellStart"/>
      <w:r>
        <w:t>blintheit</w:t>
      </w:r>
      <w:proofErr w:type="spellEnd"/>
      <w:r>
        <w:t xml:space="preserve">, das die armen </w:t>
      </w:r>
      <w:proofErr w:type="spellStart"/>
      <w:r>
        <w:t>kinder</w:t>
      </w:r>
      <w:proofErr w:type="spellEnd"/>
      <w:r>
        <w:t xml:space="preserve">, wöllen besser dann die Leien sein, und Geistliche </w:t>
      </w:r>
      <w:proofErr w:type="spellStart"/>
      <w:r>
        <w:t>kinder</w:t>
      </w:r>
      <w:proofErr w:type="spellEnd"/>
      <w:r>
        <w:t xml:space="preserve"> heissen, und wisse </w:t>
      </w:r>
      <w:proofErr w:type="spellStart"/>
      <w:r>
        <w:t>gleichwol</w:t>
      </w:r>
      <w:proofErr w:type="spellEnd"/>
      <w:r>
        <w:t xml:space="preserve"> noch nicht, das Christus mehr dann alle </w:t>
      </w:r>
      <w:proofErr w:type="spellStart"/>
      <w:r>
        <w:t>menschen</w:t>
      </w:r>
      <w:proofErr w:type="spellEnd"/>
      <w:r>
        <w:t xml:space="preserve"> sey, und </w:t>
      </w:r>
      <w:proofErr w:type="spellStart"/>
      <w:r>
        <w:t>jme</w:t>
      </w:r>
      <w:proofErr w:type="spellEnd"/>
      <w:r>
        <w:t xml:space="preserve"> seine </w:t>
      </w:r>
      <w:proofErr w:type="spellStart"/>
      <w:r>
        <w:t>Götliche</w:t>
      </w:r>
      <w:proofErr w:type="spellEnd"/>
      <w:r>
        <w:t xml:space="preserve"> </w:t>
      </w:r>
      <w:proofErr w:type="spellStart"/>
      <w:r>
        <w:t>einsatzung</w:t>
      </w:r>
      <w:proofErr w:type="spellEnd"/>
      <w:r>
        <w:t xml:space="preserve"> zu </w:t>
      </w:r>
      <w:proofErr w:type="spellStart"/>
      <w:r>
        <w:t>enderen</w:t>
      </w:r>
      <w:proofErr w:type="spellEnd"/>
      <w:r>
        <w:t xml:space="preserve">, oder drüber zu erkennen, kein Mensch </w:t>
      </w:r>
      <w:proofErr w:type="spellStart"/>
      <w:r>
        <w:t>auff</w:t>
      </w:r>
      <w:proofErr w:type="spellEnd"/>
      <w:r>
        <w:t xml:space="preserve"> erden </w:t>
      </w:r>
      <w:proofErr w:type="spellStart"/>
      <w:r>
        <w:t>gewalt</w:t>
      </w:r>
      <w:proofErr w:type="spellEnd"/>
      <w:r>
        <w:t xml:space="preserve"> habe? Wenn ich einen Heiden fragte, ob auch ein Mensch einigen </w:t>
      </w:r>
      <w:proofErr w:type="spellStart"/>
      <w:r>
        <w:t>gewalt</w:t>
      </w:r>
      <w:proofErr w:type="spellEnd"/>
      <w:r>
        <w:t xml:space="preserve"> </w:t>
      </w:r>
      <w:proofErr w:type="spellStart"/>
      <w:r>
        <w:t>uber</w:t>
      </w:r>
      <w:proofErr w:type="spellEnd"/>
      <w:r>
        <w:t xml:space="preserve"> Gott haben könne, so würde er freilich aus seinem natürlichen </w:t>
      </w:r>
      <w:proofErr w:type="spellStart"/>
      <w:r>
        <w:t>liechte</w:t>
      </w:r>
      <w:proofErr w:type="spellEnd"/>
      <w:r>
        <w:t xml:space="preserve"> Nein sagen müssen, Und diese arme, </w:t>
      </w:r>
      <w:proofErr w:type="spellStart"/>
      <w:r>
        <w:t>verfürte</w:t>
      </w:r>
      <w:proofErr w:type="spellEnd"/>
      <w:r>
        <w:t xml:space="preserve">, verstockte </w:t>
      </w:r>
      <w:proofErr w:type="spellStart"/>
      <w:r>
        <w:t>kinder</w:t>
      </w:r>
      <w:proofErr w:type="spellEnd"/>
      <w:r>
        <w:t xml:space="preserve">, die vermeinter weise Geistlich sein wöllen, haben in so langer zeit in den </w:t>
      </w:r>
      <w:proofErr w:type="spellStart"/>
      <w:r>
        <w:t>Klösteren</w:t>
      </w:r>
      <w:proofErr w:type="spellEnd"/>
      <w:r>
        <w:t xml:space="preserve"> noch nicht gelernet, das sie von Gott mehr, dann von sterblichen </w:t>
      </w:r>
      <w:proofErr w:type="spellStart"/>
      <w:r>
        <w:t>menschen</w:t>
      </w:r>
      <w:proofErr w:type="spellEnd"/>
      <w:r>
        <w:t xml:space="preserve"> halten können. Und wenn gleich alle diejenigen, so beide in </w:t>
      </w:r>
      <w:proofErr w:type="spellStart"/>
      <w:r>
        <w:t>Concilijs</w:t>
      </w:r>
      <w:proofErr w:type="spellEnd"/>
      <w:r>
        <w:t xml:space="preserve"> oder Reichstagen pflegen zu erscheinen, den heiligen Geist </w:t>
      </w:r>
      <w:proofErr w:type="spellStart"/>
      <w:r>
        <w:t>zweifeltig</w:t>
      </w:r>
      <w:proofErr w:type="spellEnd"/>
      <w:r>
        <w:t xml:space="preserve"> über Eliam </w:t>
      </w:r>
      <w:proofErr w:type="spellStart"/>
      <w:r>
        <w:t>hetten</w:t>
      </w:r>
      <w:proofErr w:type="spellEnd"/>
      <w:r>
        <w:t xml:space="preserve">, wie der Elisa im letzten buch der Könige im anderen </w:t>
      </w:r>
      <w:proofErr w:type="spellStart"/>
      <w:r>
        <w:t>Capittel</w:t>
      </w:r>
      <w:proofErr w:type="spellEnd"/>
      <w:r>
        <w:t xml:space="preserve"> </w:t>
      </w:r>
      <w:proofErr w:type="spellStart"/>
      <w:r>
        <w:t>begert</w:t>
      </w:r>
      <w:proofErr w:type="spellEnd"/>
      <w:r>
        <w:t xml:space="preserve">, So </w:t>
      </w:r>
      <w:proofErr w:type="spellStart"/>
      <w:r>
        <w:t>hetten</w:t>
      </w:r>
      <w:proofErr w:type="spellEnd"/>
      <w:r>
        <w:t xml:space="preserve"> sie dennoch den </w:t>
      </w:r>
      <w:proofErr w:type="spellStart"/>
      <w:r>
        <w:t>gewalt</w:t>
      </w:r>
      <w:proofErr w:type="spellEnd"/>
      <w:r>
        <w:t xml:space="preserve"> nicht, Christo seine </w:t>
      </w:r>
      <w:proofErr w:type="spellStart"/>
      <w:r>
        <w:t>einsatzung</w:t>
      </w:r>
      <w:proofErr w:type="spellEnd"/>
      <w:r>
        <w:t xml:space="preserve"> zu </w:t>
      </w:r>
      <w:proofErr w:type="spellStart"/>
      <w:r>
        <w:t>enderen</w:t>
      </w:r>
      <w:proofErr w:type="spellEnd"/>
      <w:r>
        <w:t xml:space="preserve">. Denn der Geist </w:t>
      </w:r>
      <w:proofErr w:type="spellStart"/>
      <w:r>
        <w:t>wirt</w:t>
      </w:r>
      <w:proofErr w:type="spellEnd"/>
      <w:r>
        <w:t xml:space="preserve"> </w:t>
      </w:r>
      <w:proofErr w:type="spellStart"/>
      <w:r>
        <w:t>dorumb</w:t>
      </w:r>
      <w:proofErr w:type="spellEnd"/>
      <w:r>
        <w:t xml:space="preserve"> gesandt, das er von dem, so Christus gepredigt und eingesetzt, zeugen und kein anders, das dem zuwider sey, </w:t>
      </w:r>
      <w:proofErr w:type="spellStart"/>
      <w:r>
        <w:t>auffrichten</w:t>
      </w:r>
      <w:proofErr w:type="spellEnd"/>
      <w:r>
        <w:t xml:space="preserve"> </w:t>
      </w:r>
      <w:proofErr w:type="spellStart"/>
      <w:r>
        <w:t>sol</w:t>
      </w:r>
      <w:proofErr w:type="spellEnd"/>
      <w:r>
        <w:t xml:space="preserve">, Johan. </w:t>
      </w:r>
      <w:proofErr w:type="spellStart"/>
      <w:r>
        <w:t>xiiij</w:t>
      </w:r>
      <w:proofErr w:type="spellEnd"/>
      <w:r>
        <w:t xml:space="preserve">. Und wie </w:t>
      </w:r>
      <w:proofErr w:type="spellStart"/>
      <w:r>
        <w:t>künten</w:t>
      </w:r>
      <w:proofErr w:type="spellEnd"/>
      <w:r>
        <w:t xml:space="preserve"> </w:t>
      </w:r>
      <w:proofErr w:type="spellStart"/>
      <w:r>
        <w:t>menschen</w:t>
      </w:r>
      <w:proofErr w:type="spellEnd"/>
      <w:r>
        <w:t xml:space="preserve"> wider Gotts </w:t>
      </w:r>
      <w:proofErr w:type="spellStart"/>
      <w:r>
        <w:t>einsatzung</w:t>
      </w:r>
      <w:proofErr w:type="spellEnd"/>
      <w:r>
        <w:t xml:space="preserve"> etwas </w:t>
      </w:r>
      <w:proofErr w:type="spellStart"/>
      <w:r>
        <w:t>auffzurichten</w:t>
      </w:r>
      <w:proofErr w:type="spellEnd"/>
      <w:r>
        <w:t xml:space="preserve"> macht haben, das doch den Engelen im </w:t>
      </w:r>
      <w:proofErr w:type="spellStart"/>
      <w:r>
        <w:t>himmel</w:t>
      </w:r>
      <w:proofErr w:type="spellEnd"/>
      <w:r>
        <w:t xml:space="preserve"> nicht nachgegeben </w:t>
      </w:r>
      <w:proofErr w:type="spellStart"/>
      <w:r>
        <w:t>wirt</w:t>
      </w:r>
      <w:proofErr w:type="spellEnd"/>
      <w:r>
        <w:t xml:space="preserve">? Gala. j. </w:t>
      </w:r>
    </w:p>
    <w:p w14:paraId="237B7087" w14:textId="77777777" w:rsidR="0097207C" w:rsidRDefault="0097207C" w:rsidP="0097207C">
      <w:pPr>
        <w:pStyle w:val="StandardWeb"/>
      </w:pPr>
      <w:r>
        <w:t xml:space="preserve">Man </w:t>
      </w:r>
      <w:proofErr w:type="spellStart"/>
      <w:r>
        <w:t>wil</w:t>
      </w:r>
      <w:proofErr w:type="spellEnd"/>
      <w:r>
        <w:t xml:space="preserve"> mir viel sagen, sie sein </w:t>
      </w:r>
      <w:proofErr w:type="spellStart"/>
      <w:r>
        <w:t>schwachgleubige</w:t>
      </w:r>
      <w:proofErr w:type="spellEnd"/>
      <w:r>
        <w:t xml:space="preserve">, die man nach S. Pauls </w:t>
      </w:r>
      <w:proofErr w:type="spellStart"/>
      <w:r>
        <w:t>lahr</w:t>
      </w:r>
      <w:proofErr w:type="spellEnd"/>
      <w:r>
        <w:t xml:space="preserve"> </w:t>
      </w:r>
      <w:proofErr w:type="spellStart"/>
      <w:r>
        <w:t>zun</w:t>
      </w:r>
      <w:proofErr w:type="spellEnd"/>
      <w:r>
        <w:t xml:space="preserve"> Röm. am </w:t>
      </w:r>
      <w:proofErr w:type="spellStart"/>
      <w:r>
        <w:t>ciiij</w:t>
      </w:r>
      <w:proofErr w:type="spellEnd"/>
      <w:r>
        <w:t xml:space="preserve">. </w:t>
      </w:r>
      <w:proofErr w:type="spellStart"/>
      <w:r>
        <w:t>auffnemen</w:t>
      </w:r>
      <w:proofErr w:type="spellEnd"/>
      <w:r>
        <w:t xml:space="preserve"> und </w:t>
      </w:r>
      <w:proofErr w:type="spellStart"/>
      <w:r>
        <w:t>dülden</w:t>
      </w:r>
      <w:proofErr w:type="spellEnd"/>
      <w:r>
        <w:t xml:space="preserve"> müsse. </w:t>
      </w:r>
      <w:proofErr w:type="spellStart"/>
      <w:r>
        <w:t>Solchs</w:t>
      </w:r>
      <w:proofErr w:type="spellEnd"/>
      <w:r>
        <w:t xml:space="preserve"> ist nu zwei </w:t>
      </w:r>
      <w:proofErr w:type="spellStart"/>
      <w:r>
        <w:t>gantzer</w:t>
      </w:r>
      <w:proofErr w:type="spellEnd"/>
      <w:r>
        <w:t xml:space="preserve"> </w:t>
      </w:r>
      <w:proofErr w:type="spellStart"/>
      <w:r>
        <w:t>jar</w:t>
      </w:r>
      <w:proofErr w:type="spellEnd"/>
      <w:r>
        <w:t xml:space="preserve"> mit solcher </w:t>
      </w:r>
      <w:proofErr w:type="spellStart"/>
      <w:r>
        <w:t>gedult</w:t>
      </w:r>
      <w:proofErr w:type="spellEnd"/>
      <w:r>
        <w:t xml:space="preserve"> geschehen, das sie sich in dem fall nicht beklagen können, und weil sie </w:t>
      </w:r>
      <w:proofErr w:type="spellStart"/>
      <w:r>
        <w:t>mitler</w:t>
      </w:r>
      <w:proofErr w:type="spellEnd"/>
      <w:r>
        <w:t xml:space="preserve"> zweit beide durch mich und </w:t>
      </w:r>
      <w:proofErr w:type="spellStart"/>
      <w:r>
        <w:t>jren</w:t>
      </w:r>
      <w:proofErr w:type="spellEnd"/>
      <w:r>
        <w:t xml:space="preserve"> Predicanten </w:t>
      </w:r>
      <w:proofErr w:type="spellStart"/>
      <w:r>
        <w:t>dermassen</w:t>
      </w:r>
      <w:proofErr w:type="spellEnd"/>
      <w:r>
        <w:t xml:space="preserve"> unterrichtet, </w:t>
      </w:r>
      <w:proofErr w:type="spellStart"/>
      <w:r>
        <w:t>ermanet</w:t>
      </w:r>
      <w:proofErr w:type="spellEnd"/>
      <w:r>
        <w:t xml:space="preserve">, und gebeten sein, sich wie Christen, in das </w:t>
      </w:r>
      <w:proofErr w:type="spellStart"/>
      <w:r>
        <w:t>wort</w:t>
      </w:r>
      <w:proofErr w:type="spellEnd"/>
      <w:r>
        <w:t xml:space="preserve"> und die </w:t>
      </w:r>
      <w:proofErr w:type="spellStart"/>
      <w:r>
        <w:t>emphahung</w:t>
      </w:r>
      <w:proofErr w:type="spellEnd"/>
      <w:r>
        <w:t xml:space="preserve"> des </w:t>
      </w:r>
      <w:proofErr w:type="spellStart"/>
      <w:r>
        <w:t>hochwirdigen</w:t>
      </w:r>
      <w:proofErr w:type="spellEnd"/>
      <w:r>
        <w:t xml:space="preserve"> Sacraments zu richten, das der </w:t>
      </w:r>
      <w:proofErr w:type="spellStart"/>
      <w:r>
        <w:t>mangel</w:t>
      </w:r>
      <w:proofErr w:type="spellEnd"/>
      <w:r>
        <w:t xml:space="preserve"> am unterweisen und </w:t>
      </w:r>
      <w:proofErr w:type="spellStart"/>
      <w:r>
        <w:t>ermanen</w:t>
      </w:r>
      <w:proofErr w:type="spellEnd"/>
      <w:r>
        <w:t xml:space="preserve"> nicht sein kann, So </w:t>
      </w:r>
      <w:proofErr w:type="spellStart"/>
      <w:r>
        <w:t>mus</w:t>
      </w:r>
      <w:proofErr w:type="spellEnd"/>
      <w:r>
        <w:t xml:space="preserve"> ich sie für die halten, die </w:t>
      </w:r>
      <w:proofErr w:type="spellStart"/>
      <w:r>
        <w:t>Gots</w:t>
      </w:r>
      <w:proofErr w:type="spellEnd"/>
      <w:r>
        <w:t xml:space="preserve"> </w:t>
      </w:r>
      <w:proofErr w:type="spellStart"/>
      <w:r>
        <w:t>wort</w:t>
      </w:r>
      <w:proofErr w:type="spellEnd"/>
      <w:r>
        <w:t xml:space="preserve"> </w:t>
      </w:r>
      <w:proofErr w:type="spellStart"/>
      <w:r>
        <w:t>verechtlich</w:t>
      </w:r>
      <w:proofErr w:type="spellEnd"/>
      <w:r>
        <w:t xml:space="preserve"> ausschlagen, die Sacrament muthwilliglich verachten, und weder Gott noch </w:t>
      </w:r>
      <w:proofErr w:type="spellStart"/>
      <w:r>
        <w:t>jrer</w:t>
      </w:r>
      <w:proofErr w:type="spellEnd"/>
      <w:r>
        <w:t xml:space="preserve"> hohen </w:t>
      </w:r>
      <w:proofErr w:type="spellStart"/>
      <w:r>
        <w:t>Oberketi</w:t>
      </w:r>
      <w:proofErr w:type="spellEnd"/>
      <w:r>
        <w:t xml:space="preserve"> zu </w:t>
      </w:r>
      <w:proofErr w:type="spellStart"/>
      <w:r>
        <w:t>gehorsmane</w:t>
      </w:r>
      <w:proofErr w:type="spellEnd"/>
      <w:r>
        <w:t xml:space="preserve"> bedacht sein. Sie geben mir auch zu solchem halten die </w:t>
      </w:r>
      <w:proofErr w:type="spellStart"/>
      <w:r>
        <w:t>ursach</w:t>
      </w:r>
      <w:proofErr w:type="spellEnd"/>
      <w:r>
        <w:t xml:space="preserve">, das ich es nicht </w:t>
      </w:r>
      <w:proofErr w:type="spellStart"/>
      <w:r>
        <w:t>umbgehen</w:t>
      </w:r>
      <w:proofErr w:type="spellEnd"/>
      <w:r>
        <w:t xml:space="preserve"> </w:t>
      </w:r>
      <w:proofErr w:type="spellStart"/>
      <w:r>
        <w:t>kan</w:t>
      </w:r>
      <w:proofErr w:type="spellEnd"/>
      <w:r>
        <w:t xml:space="preserve">, Denn es ist </w:t>
      </w:r>
      <w:proofErr w:type="spellStart"/>
      <w:r>
        <w:t>newlich</w:t>
      </w:r>
      <w:proofErr w:type="spellEnd"/>
      <w:r>
        <w:t xml:space="preserve"> zu </w:t>
      </w:r>
      <w:proofErr w:type="spellStart"/>
      <w:r>
        <w:t>Wüllinghausen</w:t>
      </w:r>
      <w:proofErr w:type="spellEnd"/>
      <w:r>
        <w:t xml:space="preserve"> ein </w:t>
      </w:r>
      <w:proofErr w:type="spellStart"/>
      <w:r>
        <w:t>Junckfraw</w:t>
      </w:r>
      <w:proofErr w:type="spellEnd"/>
      <w:r>
        <w:t xml:space="preserve"> so dürftig gewesen, das sie von der Predigt, so am </w:t>
      </w:r>
      <w:proofErr w:type="spellStart"/>
      <w:r>
        <w:t>Sontage</w:t>
      </w:r>
      <w:proofErr w:type="spellEnd"/>
      <w:r>
        <w:t xml:space="preserve"> Trinitatis </w:t>
      </w:r>
      <w:proofErr w:type="spellStart"/>
      <w:r>
        <w:t>ungeferlich</w:t>
      </w:r>
      <w:proofErr w:type="spellEnd"/>
      <w:r>
        <w:t xml:space="preserve"> geschehen ist, gesagt hat, der </w:t>
      </w:r>
      <w:proofErr w:type="spellStart"/>
      <w:r>
        <w:t>Predicant</w:t>
      </w:r>
      <w:proofErr w:type="spellEnd"/>
      <w:r>
        <w:t xml:space="preserve"> habe drey </w:t>
      </w:r>
      <w:proofErr w:type="spellStart"/>
      <w:r>
        <w:t>ware</w:t>
      </w:r>
      <w:proofErr w:type="spellEnd"/>
      <w:r>
        <w:t xml:space="preserve"> </w:t>
      </w:r>
      <w:proofErr w:type="spellStart"/>
      <w:r>
        <w:t>wort</w:t>
      </w:r>
      <w:proofErr w:type="spellEnd"/>
      <w:r>
        <w:t xml:space="preserve"> in der Predigt </w:t>
      </w:r>
      <w:proofErr w:type="spellStart"/>
      <w:r>
        <w:t>geredt</w:t>
      </w:r>
      <w:proofErr w:type="spellEnd"/>
      <w:r>
        <w:t xml:space="preserve">, da er Gott den Vater, den Son, den heiligen Geist </w:t>
      </w:r>
      <w:proofErr w:type="spellStart"/>
      <w:r>
        <w:t>genent</w:t>
      </w:r>
      <w:proofErr w:type="spellEnd"/>
      <w:r>
        <w:t xml:space="preserve"> habe, das ander so er gepredigt, sey alles </w:t>
      </w:r>
      <w:proofErr w:type="spellStart"/>
      <w:r>
        <w:t>erstuncken</w:t>
      </w:r>
      <w:proofErr w:type="spellEnd"/>
      <w:r>
        <w:t xml:space="preserve"> und erlogen, Item ein ander </w:t>
      </w:r>
      <w:proofErr w:type="spellStart"/>
      <w:r>
        <w:t>Junckfraw</w:t>
      </w:r>
      <w:proofErr w:type="spellEnd"/>
      <w:r>
        <w:t xml:space="preserve"> hat mir </w:t>
      </w:r>
      <w:proofErr w:type="spellStart"/>
      <w:r>
        <w:t>selbs</w:t>
      </w:r>
      <w:proofErr w:type="spellEnd"/>
      <w:r>
        <w:t xml:space="preserve">, </w:t>
      </w:r>
      <w:proofErr w:type="spellStart"/>
      <w:r>
        <w:t>balde</w:t>
      </w:r>
      <w:proofErr w:type="spellEnd"/>
      <w:r>
        <w:t xml:space="preserve"> darnach unter die </w:t>
      </w:r>
      <w:proofErr w:type="spellStart"/>
      <w:r>
        <w:t>augen</w:t>
      </w:r>
      <w:proofErr w:type="spellEnd"/>
      <w:r>
        <w:t xml:space="preserve"> gesagt, das sie nicht in die Predigt gehe, wisse sie </w:t>
      </w:r>
      <w:proofErr w:type="spellStart"/>
      <w:r>
        <w:t>wol</w:t>
      </w:r>
      <w:proofErr w:type="spellEnd"/>
      <w:r>
        <w:t xml:space="preserve"> zu verantworten. Wer kann hie glauben, das solche </w:t>
      </w:r>
      <w:proofErr w:type="spellStart"/>
      <w:r>
        <w:t>lesterung</w:t>
      </w:r>
      <w:proofErr w:type="spellEnd"/>
      <w:r>
        <w:t xml:space="preserve"> und </w:t>
      </w:r>
      <w:proofErr w:type="spellStart"/>
      <w:r>
        <w:t>wort</w:t>
      </w:r>
      <w:proofErr w:type="spellEnd"/>
      <w:r>
        <w:t xml:space="preserve">, aus </w:t>
      </w:r>
      <w:proofErr w:type="spellStart"/>
      <w:r>
        <w:t>schwachheit</w:t>
      </w:r>
      <w:proofErr w:type="spellEnd"/>
      <w:r>
        <w:t xml:space="preserve"> des </w:t>
      </w:r>
      <w:proofErr w:type="spellStart"/>
      <w:r>
        <w:t>glaubens</w:t>
      </w:r>
      <w:proofErr w:type="spellEnd"/>
      <w:r>
        <w:t xml:space="preserve"> her fliessen, weil so ein grosse </w:t>
      </w:r>
      <w:proofErr w:type="spellStart"/>
      <w:r>
        <w:t>verachtung</w:t>
      </w:r>
      <w:proofErr w:type="spellEnd"/>
      <w:r>
        <w:t xml:space="preserve"> und </w:t>
      </w:r>
      <w:proofErr w:type="spellStart"/>
      <w:r>
        <w:t>muthwille</w:t>
      </w:r>
      <w:proofErr w:type="spellEnd"/>
      <w:r>
        <w:t xml:space="preserve"> draus erscheinet? und </w:t>
      </w:r>
      <w:proofErr w:type="spellStart"/>
      <w:r>
        <w:t>dürfften</w:t>
      </w:r>
      <w:proofErr w:type="spellEnd"/>
      <w:r>
        <w:t xml:space="preserve"> mir weiter unter die </w:t>
      </w:r>
      <w:proofErr w:type="spellStart"/>
      <w:r>
        <w:t>augen</w:t>
      </w:r>
      <w:proofErr w:type="spellEnd"/>
      <w:r>
        <w:t xml:space="preserve">, da ich sie und solcher </w:t>
      </w:r>
      <w:proofErr w:type="spellStart"/>
      <w:r>
        <w:t>unschicklichkeit</w:t>
      </w:r>
      <w:proofErr w:type="spellEnd"/>
      <w:r>
        <w:t xml:space="preserve"> willen straffte, sagen, Sie </w:t>
      </w:r>
      <w:proofErr w:type="spellStart"/>
      <w:r>
        <w:t>woltens</w:t>
      </w:r>
      <w:proofErr w:type="spellEnd"/>
      <w:r>
        <w:t xml:space="preserve"> euch den freunden klagen. </w:t>
      </w:r>
    </w:p>
    <w:p w14:paraId="5198B7EB" w14:textId="77777777" w:rsidR="0097207C" w:rsidRDefault="0097207C" w:rsidP="0097207C">
      <w:pPr>
        <w:pStyle w:val="StandardWeb"/>
      </w:pPr>
      <w:r>
        <w:t xml:space="preserve">Weil dann </w:t>
      </w:r>
      <w:proofErr w:type="spellStart"/>
      <w:r>
        <w:t>diss</w:t>
      </w:r>
      <w:proofErr w:type="spellEnd"/>
      <w:r>
        <w:t xml:space="preserve"> alles günstige </w:t>
      </w:r>
      <w:proofErr w:type="spellStart"/>
      <w:r>
        <w:t>Junckeren</w:t>
      </w:r>
      <w:proofErr w:type="spellEnd"/>
      <w:r>
        <w:t xml:space="preserve">, am tage und </w:t>
      </w:r>
      <w:proofErr w:type="spellStart"/>
      <w:r>
        <w:t>beweislich</w:t>
      </w:r>
      <w:proofErr w:type="spellEnd"/>
      <w:r>
        <w:t xml:space="preserve"> ist, das ich wider die </w:t>
      </w:r>
      <w:proofErr w:type="spellStart"/>
      <w:r>
        <w:t>leweren</w:t>
      </w:r>
      <w:proofErr w:type="spellEnd"/>
      <w:r>
        <w:t xml:space="preserve"> mein lebenlang nichts </w:t>
      </w:r>
      <w:proofErr w:type="spellStart"/>
      <w:r>
        <w:t>ungebürlichs</w:t>
      </w:r>
      <w:proofErr w:type="spellEnd"/>
      <w:r>
        <w:t xml:space="preserve"> </w:t>
      </w:r>
      <w:proofErr w:type="spellStart"/>
      <w:r>
        <w:t>fürgenomen</w:t>
      </w:r>
      <w:proofErr w:type="spellEnd"/>
      <w:r>
        <w:t xml:space="preserve">, oder ungern </w:t>
      </w:r>
      <w:proofErr w:type="spellStart"/>
      <w:r>
        <w:t>fürnemen</w:t>
      </w:r>
      <w:proofErr w:type="spellEnd"/>
      <w:r>
        <w:t xml:space="preserve"> wollte, Sonder allein </w:t>
      </w:r>
      <w:proofErr w:type="spellStart"/>
      <w:r>
        <w:t>jrer</w:t>
      </w:r>
      <w:proofErr w:type="spellEnd"/>
      <w:r>
        <w:t xml:space="preserve"> </w:t>
      </w:r>
      <w:proofErr w:type="spellStart"/>
      <w:r>
        <w:t>sehelen</w:t>
      </w:r>
      <w:proofErr w:type="spellEnd"/>
      <w:r>
        <w:t xml:space="preserve"> heil und </w:t>
      </w:r>
      <w:proofErr w:type="spellStart"/>
      <w:r>
        <w:t>wolfart</w:t>
      </w:r>
      <w:proofErr w:type="spellEnd"/>
      <w:r>
        <w:t xml:space="preserve">, </w:t>
      </w:r>
      <w:proofErr w:type="spellStart"/>
      <w:r>
        <w:t>hierinn</w:t>
      </w:r>
      <w:proofErr w:type="spellEnd"/>
      <w:r>
        <w:t xml:space="preserve"> gesucht habe, und noch gerne suchte, wie mein </w:t>
      </w:r>
      <w:proofErr w:type="spellStart"/>
      <w:r>
        <w:t>Ampt</w:t>
      </w:r>
      <w:proofErr w:type="spellEnd"/>
      <w:r>
        <w:t xml:space="preserve">, </w:t>
      </w:r>
      <w:proofErr w:type="spellStart"/>
      <w:r>
        <w:t>pflicht</w:t>
      </w:r>
      <w:proofErr w:type="spellEnd"/>
      <w:r>
        <w:t xml:space="preserve"> und </w:t>
      </w:r>
      <w:proofErr w:type="spellStart"/>
      <w:r>
        <w:t>eid</w:t>
      </w:r>
      <w:proofErr w:type="spellEnd"/>
      <w:r>
        <w:t xml:space="preserve">, damit ich Gott und meiner lieben Oberkeit </w:t>
      </w:r>
      <w:proofErr w:type="spellStart"/>
      <w:r>
        <w:t>verwant</w:t>
      </w:r>
      <w:proofErr w:type="spellEnd"/>
      <w:r>
        <w:t xml:space="preserve"> bin, vor mir </w:t>
      </w:r>
      <w:proofErr w:type="spellStart"/>
      <w:r>
        <w:t>forderen</w:t>
      </w:r>
      <w:proofErr w:type="spellEnd"/>
      <w:r>
        <w:t xml:space="preserve">, So </w:t>
      </w:r>
      <w:proofErr w:type="spellStart"/>
      <w:r>
        <w:t>gelant</w:t>
      </w:r>
      <w:proofErr w:type="spellEnd"/>
      <w:r>
        <w:t xml:space="preserve"> an euch mein </w:t>
      </w:r>
      <w:proofErr w:type="spellStart"/>
      <w:r>
        <w:t>gantz</w:t>
      </w:r>
      <w:proofErr w:type="spellEnd"/>
      <w:r>
        <w:t xml:space="preserve"> freundlich bitte, </w:t>
      </w:r>
      <w:proofErr w:type="spellStart"/>
      <w:r>
        <w:t>jr</w:t>
      </w:r>
      <w:proofErr w:type="spellEnd"/>
      <w:r>
        <w:t xml:space="preserve"> wöllet ein jeder, die seinen dahin halten und weisen, das sie sich in Gotts </w:t>
      </w:r>
      <w:proofErr w:type="spellStart"/>
      <w:r>
        <w:t>wort</w:t>
      </w:r>
      <w:proofErr w:type="spellEnd"/>
      <w:r>
        <w:t xml:space="preserve">, in die </w:t>
      </w:r>
      <w:proofErr w:type="spellStart"/>
      <w:r>
        <w:t>empfahung</w:t>
      </w:r>
      <w:proofErr w:type="spellEnd"/>
      <w:r>
        <w:t xml:space="preserve"> des </w:t>
      </w:r>
      <w:proofErr w:type="spellStart"/>
      <w:r>
        <w:t>hochwirdigen</w:t>
      </w:r>
      <w:proofErr w:type="spellEnd"/>
      <w:r>
        <w:t xml:space="preserve"> Sacraments in die </w:t>
      </w:r>
      <w:proofErr w:type="spellStart"/>
      <w:r>
        <w:t>ausgangen</w:t>
      </w:r>
      <w:proofErr w:type="spellEnd"/>
      <w:r>
        <w:t xml:space="preserve"> Fürstliche Kloster Ordnung, und den </w:t>
      </w:r>
      <w:proofErr w:type="spellStart"/>
      <w:r>
        <w:t>billichen</w:t>
      </w:r>
      <w:proofErr w:type="spellEnd"/>
      <w:r>
        <w:t xml:space="preserve"> gehorsam, wie die Christen schicken, und mir solche wichtige </w:t>
      </w:r>
      <w:proofErr w:type="spellStart"/>
      <w:r>
        <w:t>ursach</w:t>
      </w:r>
      <w:proofErr w:type="spellEnd"/>
      <w:r>
        <w:t xml:space="preserve"> zu straffen und klagen, abschneiden müssen. Denn so </w:t>
      </w:r>
      <w:proofErr w:type="spellStart"/>
      <w:r>
        <w:t>balde</w:t>
      </w:r>
      <w:proofErr w:type="spellEnd"/>
      <w:r>
        <w:t xml:space="preserve"> sie </w:t>
      </w:r>
      <w:proofErr w:type="spellStart"/>
      <w:r>
        <w:t>solchs</w:t>
      </w:r>
      <w:proofErr w:type="spellEnd"/>
      <w:r>
        <w:t xml:space="preserve"> thun, sollen sie nicht allein ein </w:t>
      </w:r>
      <w:proofErr w:type="spellStart"/>
      <w:r>
        <w:t>veterlich</w:t>
      </w:r>
      <w:proofErr w:type="spellEnd"/>
      <w:r>
        <w:t xml:space="preserve"> </w:t>
      </w:r>
      <w:proofErr w:type="spellStart"/>
      <w:r>
        <w:t>gemüth</w:t>
      </w:r>
      <w:proofErr w:type="spellEnd"/>
      <w:r>
        <w:t xml:space="preserve"> in mir spüren, und in allen </w:t>
      </w:r>
      <w:proofErr w:type="spellStart"/>
      <w:r>
        <w:t>jren</w:t>
      </w:r>
      <w:proofErr w:type="spellEnd"/>
      <w:r>
        <w:t xml:space="preserve"> </w:t>
      </w:r>
      <w:proofErr w:type="spellStart"/>
      <w:r>
        <w:t>sachen</w:t>
      </w:r>
      <w:proofErr w:type="spellEnd"/>
      <w:r>
        <w:t xml:space="preserve"> befinden, Sonder </w:t>
      </w:r>
      <w:proofErr w:type="spellStart"/>
      <w:r>
        <w:t>wil</w:t>
      </w:r>
      <w:proofErr w:type="spellEnd"/>
      <w:r>
        <w:t xml:space="preserve"> mich, auch gegen sie, mit meinen willigen diensten, da auch gegen euch, jede und alle zeit, verpflichtet und </w:t>
      </w:r>
      <w:proofErr w:type="spellStart"/>
      <w:r>
        <w:t>offentlich</w:t>
      </w:r>
      <w:proofErr w:type="spellEnd"/>
      <w:r>
        <w:t xml:space="preserve"> in diesem druck erboten haben. </w:t>
      </w:r>
    </w:p>
    <w:p w14:paraId="6AD49A25" w14:textId="77777777" w:rsidR="0097207C" w:rsidRDefault="0097207C" w:rsidP="0097207C">
      <w:pPr>
        <w:pStyle w:val="StandardWeb"/>
      </w:pPr>
      <w:r>
        <w:t xml:space="preserve">Der andere Artikel, so die </w:t>
      </w:r>
      <w:proofErr w:type="spellStart"/>
      <w:r>
        <w:t>eweren</w:t>
      </w:r>
      <w:proofErr w:type="spellEnd"/>
      <w:r>
        <w:t xml:space="preserve"> und mich von einander tragt, ist die </w:t>
      </w:r>
      <w:proofErr w:type="spellStart"/>
      <w:r>
        <w:t>ablegung</w:t>
      </w:r>
      <w:proofErr w:type="spellEnd"/>
      <w:r>
        <w:t xml:space="preserve"> der kappen, Und ist derselbige in vieler </w:t>
      </w:r>
      <w:proofErr w:type="spellStart"/>
      <w:r>
        <w:t>leut</w:t>
      </w:r>
      <w:proofErr w:type="spellEnd"/>
      <w:r>
        <w:t xml:space="preserve"> </w:t>
      </w:r>
      <w:proofErr w:type="spellStart"/>
      <w:r>
        <w:t>augen</w:t>
      </w:r>
      <w:proofErr w:type="spellEnd"/>
      <w:r>
        <w:t xml:space="preserve">, ja auch bey etlichen unter euch, ein solcher Artikel, das man meinet, Es </w:t>
      </w:r>
      <w:proofErr w:type="spellStart"/>
      <w:r>
        <w:t>were</w:t>
      </w:r>
      <w:proofErr w:type="spellEnd"/>
      <w:r>
        <w:t xml:space="preserve"> den </w:t>
      </w:r>
      <w:proofErr w:type="spellStart"/>
      <w:r>
        <w:t>Junckfrawen</w:t>
      </w:r>
      <w:proofErr w:type="spellEnd"/>
      <w:r>
        <w:t xml:space="preserve"> </w:t>
      </w:r>
      <w:proofErr w:type="spellStart"/>
      <w:r>
        <w:t>wol</w:t>
      </w:r>
      <w:proofErr w:type="spellEnd"/>
      <w:r>
        <w:t xml:space="preserve"> nach zu geben, das sie in </w:t>
      </w:r>
      <w:proofErr w:type="spellStart"/>
      <w:r>
        <w:t>jrer</w:t>
      </w:r>
      <w:proofErr w:type="spellEnd"/>
      <w:r>
        <w:t xml:space="preserve"> </w:t>
      </w:r>
      <w:proofErr w:type="spellStart"/>
      <w:r>
        <w:t>vörigen</w:t>
      </w:r>
      <w:proofErr w:type="spellEnd"/>
      <w:r>
        <w:t xml:space="preserve"> </w:t>
      </w:r>
      <w:proofErr w:type="spellStart"/>
      <w:r>
        <w:t>kleidung</w:t>
      </w:r>
      <w:proofErr w:type="spellEnd"/>
      <w:r>
        <w:t xml:space="preserve"> und Kappen also bleiben möchten, in </w:t>
      </w:r>
      <w:proofErr w:type="spellStart"/>
      <w:r>
        <w:t>ansehung</w:t>
      </w:r>
      <w:proofErr w:type="spellEnd"/>
      <w:r>
        <w:t xml:space="preserve">, das die </w:t>
      </w:r>
      <w:proofErr w:type="spellStart"/>
      <w:r>
        <w:t>kleidung</w:t>
      </w:r>
      <w:proofErr w:type="spellEnd"/>
      <w:r>
        <w:t xml:space="preserve"> ein frey ding sey und </w:t>
      </w:r>
      <w:proofErr w:type="spellStart"/>
      <w:r>
        <w:t>gemelte</w:t>
      </w:r>
      <w:proofErr w:type="spellEnd"/>
      <w:r>
        <w:t xml:space="preserve"> </w:t>
      </w:r>
      <w:proofErr w:type="spellStart"/>
      <w:r>
        <w:t>Junckfrawen</w:t>
      </w:r>
      <w:proofErr w:type="spellEnd"/>
      <w:r>
        <w:t xml:space="preserve"> </w:t>
      </w:r>
      <w:proofErr w:type="spellStart"/>
      <w:r>
        <w:t>wol</w:t>
      </w:r>
      <w:proofErr w:type="spellEnd"/>
      <w:r>
        <w:t xml:space="preserve"> wissen, das sie die Kappe weder verdamme noch selig mache. Es </w:t>
      </w:r>
      <w:proofErr w:type="spellStart"/>
      <w:r>
        <w:t>gefellet</w:t>
      </w:r>
      <w:proofErr w:type="spellEnd"/>
      <w:r>
        <w:t xml:space="preserve"> auch den ungehorsamen </w:t>
      </w:r>
      <w:proofErr w:type="spellStart"/>
      <w:r>
        <w:t>Klösteren</w:t>
      </w:r>
      <w:proofErr w:type="spellEnd"/>
      <w:r>
        <w:t xml:space="preserve"> solch </w:t>
      </w:r>
      <w:proofErr w:type="spellStart"/>
      <w:r>
        <w:t>fürgehen</w:t>
      </w:r>
      <w:proofErr w:type="spellEnd"/>
      <w:r>
        <w:t xml:space="preserve"> </w:t>
      </w:r>
      <w:proofErr w:type="spellStart"/>
      <w:r>
        <w:t>dermassen</w:t>
      </w:r>
      <w:proofErr w:type="spellEnd"/>
      <w:r>
        <w:t xml:space="preserve">, das mir die </w:t>
      </w:r>
      <w:proofErr w:type="spellStart"/>
      <w:r>
        <w:t>forderung</w:t>
      </w:r>
      <w:proofErr w:type="spellEnd"/>
      <w:r>
        <w:t xml:space="preserve"> des </w:t>
      </w:r>
      <w:proofErr w:type="spellStart"/>
      <w:r>
        <w:t>widerspiels</w:t>
      </w:r>
      <w:proofErr w:type="spellEnd"/>
      <w:r>
        <w:t xml:space="preserve"> nicht wenigen hass und </w:t>
      </w:r>
      <w:proofErr w:type="spellStart"/>
      <w:r>
        <w:t>ungunst</w:t>
      </w:r>
      <w:proofErr w:type="spellEnd"/>
      <w:r>
        <w:t xml:space="preserve"> machet und </w:t>
      </w:r>
      <w:proofErr w:type="spellStart"/>
      <w:r>
        <w:t>dürffen</w:t>
      </w:r>
      <w:proofErr w:type="spellEnd"/>
      <w:r>
        <w:t xml:space="preserve"> etliche sagen, ich fordere solche </w:t>
      </w:r>
      <w:proofErr w:type="spellStart"/>
      <w:r>
        <w:t>ablegung</w:t>
      </w:r>
      <w:proofErr w:type="spellEnd"/>
      <w:r>
        <w:t xml:space="preserve"> der kappen, </w:t>
      </w:r>
      <w:proofErr w:type="spellStart"/>
      <w:r>
        <w:t>ohn</w:t>
      </w:r>
      <w:proofErr w:type="spellEnd"/>
      <w:r>
        <w:t xml:space="preserve"> Fürstlichen </w:t>
      </w:r>
      <w:proofErr w:type="spellStart"/>
      <w:r>
        <w:t>befehl</w:t>
      </w:r>
      <w:proofErr w:type="spellEnd"/>
      <w:r>
        <w:t xml:space="preserve">, aus mir </w:t>
      </w:r>
      <w:proofErr w:type="spellStart"/>
      <w:r>
        <w:t>selbs</w:t>
      </w:r>
      <w:proofErr w:type="spellEnd"/>
      <w:r>
        <w:t xml:space="preserve">, welche lose und unerfindliche </w:t>
      </w:r>
      <w:proofErr w:type="spellStart"/>
      <w:r>
        <w:t>aufflage</w:t>
      </w:r>
      <w:proofErr w:type="spellEnd"/>
      <w:r>
        <w:t xml:space="preserve">, den vorigen </w:t>
      </w:r>
      <w:proofErr w:type="spellStart"/>
      <w:r>
        <w:t>zorn</w:t>
      </w:r>
      <w:proofErr w:type="spellEnd"/>
      <w:r>
        <w:t xml:space="preserve"> und hass, darum ich </w:t>
      </w:r>
      <w:proofErr w:type="spellStart"/>
      <w:r>
        <w:t>unbillicher</w:t>
      </w:r>
      <w:proofErr w:type="spellEnd"/>
      <w:r>
        <w:t xml:space="preserve"> weise gefasset werde, noch viel grösser macht. </w:t>
      </w:r>
    </w:p>
    <w:p w14:paraId="792A6D3B" w14:textId="77777777" w:rsidR="0097207C" w:rsidRDefault="0097207C" w:rsidP="0097207C">
      <w:pPr>
        <w:pStyle w:val="StandardWeb"/>
      </w:pPr>
      <w:r>
        <w:t xml:space="preserve">Nu </w:t>
      </w:r>
      <w:proofErr w:type="spellStart"/>
      <w:r>
        <w:t>mus</w:t>
      </w:r>
      <w:proofErr w:type="spellEnd"/>
      <w:r>
        <w:t xml:space="preserve"> ich </w:t>
      </w:r>
      <w:proofErr w:type="spellStart"/>
      <w:r>
        <w:t>mitkurtzen</w:t>
      </w:r>
      <w:proofErr w:type="spellEnd"/>
      <w:r>
        <w:t xml:space="preserve"> worten anzeigen, wie ferne die </w:t>
      </w:r>
      <w:proofErr w:type="spellStart"/>
      <w:r>
        <w:t>kleidung</w:t>
      </w:r>
      <w:proofErr w:type="spellEnd"/>
      <w:r>
        <w:t xml:space="preserve"> frey oder nicht frey sey, Item wie ferne den </w:t>
      </w:r>
      <w:proofErr w:type="spellStart"/>
      <w:r>
        <w:t>Junckfrawen</w:t>
      </w:r>
      <w:proofErr w:type="spellEnd"/>
      <w:r>
        <w:t xml:space="preserve"> glaube zu geben sey in dem, das sie sagen, sie wissen </w:t>
      </w:r>
      <w:proofErr w:type="spellStart"/>
      <w:r>
        <w:t>wol</w:t>
      </w:r>
      <w:proofErr w:type="spellEnd"/>
      <w:r>
        <w:t xml:space="preserve">, das sie die Kappe weder verdamme noch selig mache, denn von solchen dingen, </w:t>
      </w:r>
      <w:proofErr w:type="spellStart"/>
      <w:r>
        <w:t>solte</w:t>
      </w:r>
      <w:proofErr w:type="spellEnd"/>
      <w:r>
        <w:t xml:space="preserve"> ich </w:t>
      </w:r>
      <w:proofErr w:type="spellStart"/>
      <w:r>
        <w:t>billich</w:t>
      </w:r>
      <w:proofErr w:type="spellEnd"/>
      <w:r>
        <w:t xml:space="preserve">, so viel als sie und </w:t>
      </w:r>
      <w:proofErr w:type="spellStart"/>
      <w:r>
        <w:t>jr</w:t>
      </w:r>
      <w:proofErr w:type="spellEnd"/>
      <w:r>
        <w:t xml:space="preserve"> zu sagen wissen. Und wer weis nicht, das </w:t>
      </w:r>
      <w:proofErr w:type="spellStart"/>
      <w:r>
        <w:t>dis</w:t>
      </w:r>
      <w:proofErr w:type="spellEnd"/>
      <w:r>
        <w:t xml:space="preserve"> oder jenes </w:t>
      </w:r>
      <w:proofErr w:type="spellStart"/>
      <w:r>
        <w:t>kleid</w:t>
      </w:r>
      <w:proofErr w:type="spellEnd"/>
      <w:r>
        <w:t xml:space="preserve"> anthun, ein frey ding ist. Was ist dem lieben Christo dran gelegen, wenn ich mich sonst Christlich allenthalben erzeige, ob ich einen </w:t>
      </w:r>
      <w:proofErr w:type="spellStart"/>
      <w:r>
        <w:t>schwartzen</w:t>
      </w:r>
      <w:proofErr w:type="spellEnd"/>
      <w:r>
        <w:t xml:space="preserve"> oder braunen rock trage? Man </w:t>
      </w:r>
      <w:proofErr w:type="spellStart"/>
      <w:r>
        <w:t>mus</w:t>
      </w:r>
      <w:proofErr w:type="spellEnd"/>
      <w:r>
        <w:t xml:space="preserve"> aber solche </w:t>
      </w:r>
      <w:proofErr w:type="spellStart"/>
      <w:r>
        <w:t>freiheit</w:t>
      </w:r>
      <w:proofErr w:type="spellEnd"/>
      <w:r>
        <w:t xml:space="preserve"> von gemeinen </w:t>
      </w:r>
      <w:proofErr w:type="spellStart"/>
      <w:r>
        <w:t>kleideren</w:t>
      </w:r>
      <w:proofErr w:type="spellEnd"/>
      <w:r>
        <w:t xml:space="preserve">, so bey allen Christen im brauch sein, und nicht von der Kappen, verstehen, Denn in gemeinen </w:t>
      </w:r>
      <w:proofErr w:type="spellStart"/>
      <w:r>
        <w:t>kleideren</w:t>
      </w:r>
      <w:proofErr w:type="spellEnd"/>
      <w:r>
        <w:t xml:space="preserve">, mach zuweilen durch etliche, </w:t>
      </w:r>
      <w:proofErr w:type="spellStart"/>
      <w:r>
        <w:t>hoffart</w:t>
      </w:r>
      <w:proofErr w:type="spellEnd"/>
      <w:r>
        <w:t xml:space="preserve"> gesucht und getrieben werden, welche auch unrecht, sündlich, und wider den rechten brauch der </w:t>
      </w:r>
      <w:proofErr w:type="spellStart"/>
      <w:r>
        <w:t>kleider</w:t>
      </w:r>
      <w:proofErr w:type="spellEnd"/>
      <w:r>
        <w:t xml:space="preserve"> ist, Aber sonderlich </w:t>
      </w:r>
      <w:proofErr w:type="spellStart"/>
      <w:r>
        <w:t>zuversicht</w:t>
      </w:r>
      <w:proofErr w:type="spellEnd"/>
      <w:r>
        <w:t xml:space="preserve">, </w:t>
      </w:r>
      <w:proofErr w:type="spellStart"/>
      <w:r>
        <w:t>Gots</w:t>
      </w:r>
      <w:proofErr w:type="spellEnd"/>
      <w:r>
        <w:t xml:space="preserve"> dienst, oder sonderliche </w:t>
      </w:r>
      <w:proofErr w:type="spellStart"/>
      <w:r>
        <w:t>verdienste</w:t>
      </w:r>
      <w:proofErr w:type="spellEnd"/>
      <w:r>
        <w:t xml:space="preserve"> drein suchen, ist ein ungehört ding, und </w:t>
      </w:r>
      <w:proofErr w:type="spellStart"/>
      <w:r>
        <w:t>seind</w:t>
      </w:r>
      <w:proofErr w:type="spellEnd"/>
      <w:r>
        <w:t xml:space="preserve"> die gemeinen Christen </w:t>
      </w:r>
      <w:proofErr w:type="spellStart"/>
      <w:r>
        <w:t>hierinn</w:t>
      </w:r>
      <w:proofErr w:type="spellEnd"/>
      <w:r>
        <w:t xml:space="preserve"> </w:t>
      </w:r>
      <w:proofErr w:type="spellStart"/>
      <w:r>
        <w:t>genungsam</w:t>
      </w:r>
      <w:proofErr w:type="spellEnd"/>
      <w:r>
        <w:t xml:space="preserve"> entschuldiget. </w:t>
      </w:r>
    </w:p>
    <w:p w14:paraId="6BAD70EF" w14:textId="77777777" w:rsidR="0097207C" w:rsidRDefault="0097207C" w:rsidP="0097207C">
      <w:pPr>
        <w:pStyle w:val="StandardWeb"/>
      </w:pPr>
      <w:proofErr w:type="spellStart"/>
      <w:r>
        <w:t>Widerum</w:t>
      </w:r>
      <w:proofErr w:type="spellEnd"/>
      <w:r>
        <w:t xml:space="preserve"> ist die Kappe ein solch ding, </w:t>
      </w:r>
      <w:proofErr w:type="spellStart"/>
      <w:r>
        <w:t>darinn</w:t>
      </w:r>
      <w:proofErr w:type="spellEnd"/>
      <w:r>
        <w:t xml:space="preserve"> die vermeinte Geistliche </w:t>
      </w:r>
      <w:proofErr w:type="spellStart"/>
      <w:r>
        <w:t>Klosterpersonn</w:t>
      </w:r>
      <w:proofErr w:type="spellEnd"/>
      <w:r>
        <w:t xml:space="preserve">, eine sonderlich </w:t>
      </w:r>
      <w:proofErr w:type="spellStart"/>
      <w:r>
        <w:t>zuversicht</w:t>
      </w:r>
      <w:proofErr w:type="spellEnd"/>
      <w:r>
        <w:t xml:space="preserve">, </w:t>
      </w:r>
      <w:proofErr w:type="spellStart"/>
      <w:r>
        <w:t>Gotsdienst</w:t>
      </w:r>
      <w:proofErr w:type="spellEnd"/>
      <w:r>
        <w:t xml:space="preserve">, und verdienst </w:t>
      </w:r>
      <w:proofErr w:type="spellStart"/>
      <w:r>
        <w:t>bissher</w:t>
      </w:r>
      <w:proofErr w:type="spellEnd"/>
      <w:r>
        <w:t xml:space="preserve"> gesucht haben, und zum teile noch suchen, und wenn sie leugnen </w:t>
      </w:r>
      <w:proofErr w:type="spellStart"/>
      <w:r>
        <w:t>wolten</w:t>
      </w:r>
      <w:proofErr w:type="spellEnd"/>
      <w:r>
        <w:t xml:space="preserve">, das </w:t>
      </w:r>
      <w:proofErr w:type="spellStart"/>
      <w:r>
        <w:t>solchs</w:t>
      </w:r>
      <w:proofErr w:type="spellEnd"/>
      <w:r>
        <w:t xml:space="preserve"> nicht war sey, </w:t>
      </w:r>
      <w:proofErr w:type="spellStart"/>
      <w:r>
        <w:t>Warumb</w:t>
      </w:r>
      <w:proofErr w:type="spellEnd"/>
      <w:r>
        <w:t xml:space="preserve"> haben denn die </w:t>
      </w:r>
      <w:proofErr w:type="spellStart"/>
      <w:r>
        <w:t>Franciscaner</w:t>
      </w:r>
      <w:proofErr w:type="spellEnd"/>
      <w:r>
        <w:t xml:space="preserve"> </w:t>
      </w:r>
      <w:proofErr w:type="spellStart"/>
      <w:r>
        <w:t>Münche</w:t>
      </w:r>
      <w:proofErr w:type="spellEnd"/>
      <w:r>
        <w:t xml:space="preserve"> </w:t>
      </w:r>
      <w:proofErr w:type="spellStart"/>
      <w:r>
        <w:t>offentlich</w:t>
      </w:r>
      <w:proofErr w:type="spellEnd"/>
      <w:r>
        <w:t xml:space="preserve"> </w:t>
      </w:r>
      <w:proofErr w:type="spellStart"/>
      <w:r>
        <w:t>geleret</w:t>
      </w:r>
      <w:proofErr w:type="spellEnd"/>
      <w:r>
        <w:t xml:space="preserve">, wer sich in </w:t>
      </w:r>
      <w:proofErr w:type="spellStart"/>
      <w:r>
        <w:t>jre</w:t>
      </w:r>
      <w:proofErr w:type="spellEnd"/>
      <w:r>
        <w:t xml:space="preserve"> Kappe bekleiden und begraben lasse, der mache sich aller guten </w:t>
      </w:r>
      <w:proofErr w:type="spellStart"/>
      <w:r>
        <w:t>wercke</w:t>
      </w:r>
      <w:proofErr w:type="spellEnd"/>
      <w:r>
        <w:t xml:space="preserve"> </w:t>
      </w:r>
      <w:proofErr w:type="spellStart"/>
      <w:r>
        <w:t>jres</w:t>
      </w:r>
      <w:proofErr w:type="spellEnd"/>
      <w:r>
        <w:t xml:space="preserve"> </w:t>
      </w:r>
      <w:proofErr w:type="spellStart"/>
      <w:r>
        <w:t>ordens</w:t>
      </w:r>
      <w:proofErr w:type="spellEnd"/>
      <w:r>
        <w:t xml:space="preserve"> </w:t>
      </w:r>
      <w:proofErr w:type="spellStart"/>
      <w:r>
        <w:t>teilhafftig</w:t>
      </w:r>
      <w:proofErr w:type="spellEnd"/>
      <w:r>
        <w:t xml:space="preserve">, und könne nicht </w:t>
      </w:r>
      <w:proofErr w:type="spellStart"/>
      <w:r>
        <w:t>verdapt</w:t>
      </w:r>
      <w:proofErr w:type="spellEnd"/>
      <w:r>
        <w:t xml:space="preserve"> werden? Ja </w:t>
      </w:r>
      <w:proofErr w:type="spellStart"/>
      <w:r>
        <w:t>solchs</w:t>
      </w:r>
      <w:proofErr w:type="spellEnd"/>
      <w:r>
        <w:t xml:space="preserve"> ist nicht allein </w:t>
      </w:r>
      <w:proofErr w:type="spellStart"/>
      <w:r>
        <w:t>gelert</w:t>
      </w:r>
      <w:proofErr w:type="spellEnd"/>
      <w:r>
        <w:t xml:space="preserve"> worden, sonder also in das </w:t>
      </w:r>
      <w:proofErr w:type="spellStart"/>
      <w:r>
        <w:t>werck</w:t>
      </w:r>
      <w:proofErr w:type="spellEnd"/>
      <w:r>
        <w:t xml:space="preserve"> gebracht, das sich beide Herrn und Fürsten, Edel und unedel, </w:t>
      </w:r>
      <w:proofErr w:type="spellStart"/>
      <w:r>
        <w:t>Bauren</w:t>
      </w:r>
      <w:proofErr w:type="spellEnd"/>
      <w:r>
        <w:t xml:space="preserve"> und Bürger, </w:t>
      </w:r>
      <w:proofErr w:type="spellStart"/>
      <w:r>
        <w:t>offtmals</w:t>
      </w:r>
      <w:proofErr w:type="spellEnd"/>
      <w:r>
        <w:t xml:space="preserve"> in diesem fall haben bereden, und in der lausigen Kappen begraben lassen, keiner anderen </w:t>
      </w:r>
      <w:proofErr w:type="spellStart"/>
      <w:r>
        <w:t>meinung</w:t>
      </w:r>
      <w:proofErr w:type="spellEnd"/>
      <w:r>
        <w:t xml:space="preserve">, dann das sie dahin </w:t>
      </w:r>
      <w:proofErr w:type="spellStart"/>
      <w:r>
        <w:t>gefürt</w:t>
      </w:r>
      <w:proofErr w:type="spellEnd"/>
      <w:r>
        <w:t xml:space="preserve"> waren, solche Kappe würde </w:t>
      </w:r>
      <w:proofErr w:type="spellStart"/>
      <w:r>
        <w:t>jnen</w:t>
      </w:r>
      <w:proofErr w:type="spellEnd"/>
      <w:r>
        <w:t xml:space="preserve"> zur </w:t>
      </w:r>
      <w:proofErr w:type="spellStart"/>
      <w:r>
        <w:t>seligkeit</w:t>
      </w:r>
      <w:proofErr w:type="spellEnd"/>
      <w:r>
        <w:t xml:space="preserve"> </w:t>
      </w:r>
      <w:proofErr w:type="spellStart"/>
      <w:r>
        <w:t>forderlich</w:t>
      </w:r>
      <w:proofErr w:type="spellEnd"/>
      <w:r>
        <w:t xml:space="preserve"> sein. </w:t>
      </w:r>
    </w:p>
    <w:p w14:paraId="77D26E71" w14:textId="77777777" w:rsidR="0097207C" w:rsidRDefault="0097207C" w:rsidP="0097207C">
      <w:pPr>
        <w:pStyle w:val="StandardWeb"/>
      </w:pPr>
      <w:r>
        <w:t xml:space="preserve">Wenn nu die </w:t>
      </w:r>
      <w:proofErr w:type="spellStart"/>
      <w:r>
        <w:t>Junckfrawen</w:t>
      </w:r>
      <w:proofErr w:type="spellEnd"/>
      <w:r>
        <w:t xml:space="preserve"> sagen </w:t>
      </w:r>
      <w:proofErr w:type="spellStart"/>
      <w:r>
        <w:t>wolten</w:t>
      </w:r>
      <w:proofErr w:type="spellEnd"/>
      <w:r>
        <w:t xml:space="preserve">, sie sein S. Franciscus </w:t>
      </w:r>
      <w:proofErr w:type="spellStart"/>
      <w:r>
        <w:t>orden</w:t>
      </w:r>
      <w:proofErr w:type="spellEnd"/>
      <w:r>
        <w:t xml:space="preserve"> nicht, und in </w:t>
      </w:r>
      <w:proofErr w:type="spellStart"/>
      <w:r>
        <w:t>jren</w:t>
      </w:r>
      <w:proofErr w:type="spellEnd"/>
      <w:r>
        <w:t xml:space="preserve"> </w:t>
      </w:r>
      <w:proofErr w:type="spellStart"/>
      <w:r>
        <w:t>Klösterern</w:t>
      </w:r>
      <w:proofErr w:type="spellEnd"/>
      <w:r>
        <w:t xml:space="preserve"> sey solche </w:t>
      </w:r>
      <w:proofErr w:type="spellStart"/>
      <w:r>
        <w:t>zuversicht</w:t>
      </w:r>
      <w:proofErr w:type="spellEnd"/>
      <w:r>
        <w:t xml:space="preserve"> und </w:t>
      </w:r>
      <w:proofErr w:type="spellStart"/>
      <w:r>
        <w:t>zutrawen</w:t>
      </w:r>
      <w:proofErr w:type="spellEnd"/>
      <w:r>
        <w:t xml:space="preserve"> </w:t>
      </w:r>
      <w:proofErr w:type="spellStart"/>
      <w:r>
        <w:t>auff</w:t>
      </w:r>
      <w:proofErr w:type="spellEnd"/>
      <w:r>
        <w:t xml:space="preserve"> das </w:t>
      </w:r>
      <w:proofErr w:type="spellStart"/>
      <w:r>
        <w:t>kleid</w:t>
      </w:r>
      <w:proofErr w:type="spellEnd"/>
      <w:r>
        <w:t xml:space="preserve"> nicht gewesen, so reden sie wider </w:t>
      </w:r>
      <w:proofErr w:type="spellStart"/>
      <w:r>
        <w:t>jre</w:t>
      </w:r>
      <w:proofErr w:type="spellEnd"/>
      <w:r>
        <w:t xml:space="preserve"> eigen </w:t>
      </w:r>
      <w:proofErr w:type="spellStart"/>
      <w:r>
        <w:t>conscientz</w:t>
      </w:r>
      <w:proofErr w:type="spellEnd"/>
      <w:r>
        <w:t xml:space="preserve"> und </w:t>
      </w:r>
      <w:proofErr w:type="spellStart"/>
      <w:r>
        <w:t>gewissent</w:t>
      </w:r>
      <w:proofErr w:type="spellEnd"/>
      <w:r>
        <w:t xml:space="preserve">. Denn </w:t>
      </w:r>
      <w:proofErr w:type="spellStart"/>
      <w:r>
        <w:t>jre</w:t>
      </w:r>
      <w:proofErr w:type="spellEnd"/>
      <w:r>
        <w:t xml:space="preserve"> </w:t>
      </w:r>
      <w:proofErr w:type="spellStart"/>
      <w:r>
        <w:t>bücher</w:t>
      </w:r>
      <w:proofErr w:type="spellEnd"/>
      <w:r>
        <w:t xml:space="preserve">, </w:t>
      </w:r>
      <w:proofErr w:type="spellStart"/>
      <w:r>
        <w:t>statuten</w:t>
      </w:r>
      <w:proofErr w:type="spellEnd"/>
      <w:r>
        <w:t xml:space="preserve"> etc. reden und </w:t>
      </w:r>
      <w:proofErr w:type="spellStart"/>
      <w:r>
        <w:t>ruffen</w:t>
      </w:r>
      <w:proofErr w:type="spellEnd"/>
      <w:r>
        <w:t xml:space="preserve"> das widderspiel. Zu dem beweiset es die that um das </w:t>
      </w:r>
      <w:proofErr w:type="spellStart"/>
      <w:r>
        <w:t>werck</w:t>
      </w:r>
      <w:proofErr w:type="spellEnd"/>
      <w:r>
        <w:t xml:space="preserve">, da sie die weltliche </w:t>
      </w:r>
      <w:proofErr w:type="spellStart"/>
      <w:r>
        <w:t>kleider</w:t>
      </w:r>
      <w:proofErr w:type="spellEnd"/>
      <w:r>
        <w:t xml:space="preserve"> ablegten, und die Kappe anzogen das sie die Kappe besser, dann weltliche </w:t>
      </w:r>
      <w:proofErr w:type="spellStart"/>
      <w:r>
        <w:t>kleider</w:t>
      </w:r>
      <w:proofErr w:type="spellEnd"/>
      <w:r>
        <w:t xml:space="preserve"> geachtet und gehalten haben, Denn haben die armen </w:t>
      </w:r>
      <w:proofErr w:type="spellStart"/>
      <w:r>
        <w:t>verfürten</w:t>
      </w:r>
      <w:proofErr w:type="spellEnd"/>
      <w:r>
        <w:t xml:space="preserve"> </w:t>
      </w:r>
      <w:proofErr w:type="spellStart"/>
      <w:r>
        <w:t>kinder</w:t>
      </w:r>
      <w:proofErr w:type="spellEnd"/>
      <w:r>
        <w:t xml:space="preserve">, in </w:t>
      </w:r>
      <w:proofErr w:type="spellStart"/>
      <w:r>
        <w:t>anlegung</w:t>
      </w:r>
      <w:proofErr w:type="spellEnd"/>
      <w:r>
        <w:t xml:space="preserve"> solcher Kappen nicht singen müssen Regnum </w:t>
      </w:r>
      <w:proofErr w:type="spellStart"/>
      <w:r>
        <w:t>mundi</w:t>
      </w:r>
      <w:proofErr w:type="spellEnd"/>
      <w:r>
        <w:t xml:space="preserve"> et ????</w:t>
      </w:r>
      <w:proofErr w:type="spellStart"/>
      <w:r>
        <w:t>nem</w:t>
      </w:r>
      <w:proofErr w:type="spellEnd"/>
      <w:r>
        <w:t xml:space="preserve"> </w:t>
      </w:r>
      <w:proofErr w:type="spellStart"/>
      <w:r>
        <w:t>ornatum</w:t>
      </w:r>
      <w:proofErr w:type="spellEnd"/>
      <w:r>
        <w:t xml:space="preserve"> </w:t>
      </w:r>
      <w:proofErr w:type="spellStart"/>
      <w:r>
        <w:t>saecali</w:t>
      </w:r>
      <w:proofErr w:type="spellEnd"/>
      <w:r>
        <w:t xml:space="preserve"> </w:t>
      </w:r>
      <w:proofErr w:type="spellStart"/>
      <w:r>
        <w:t>condempsi</w:t>
      </w:r>
      <w:proofErr w:type="spellEnd"/>
      <w:r>
        <w:t xml:space="preserve">? Das ist, das Reich dieser Welt, und allen Weltlichen schmuck, habe ich verlassen etc. Diese </w:t>
      </w:r>
      <w:proofErr w:type="spellStart"/>
      <w:r>
        <w:t>wort</w:t>
      </w:r>
      <w:proofErr w:type="spellEnd"/>
      <w:r>
        <w:t xml:space="preserve"> geben je eigentlich, das sie die gemeine </w:t>
      </w:r>
      <w:proofErr w:type="spellStart"/>
      <w:r>
        <w:t>kleidung</w:t>
      </w:r>
      <w:proofErr w:type="spellEnd"/>
      <w:r>
        <w:t xml:space="preserve"> und den schmuck der </w:t>
      </w:r>
      <w:proofErr w:type="spellStart"/>
      <w:r>
        <w:t>welt</w:t>
      </w:r>
      <w:proofErr w:type="spellEnd"/>
      <w:r>
        <w:t xml:space="preserve"> für böse und </w:t>
      </w:r>
      <w:proofErr w:type="spellStart"/>
      <w:r>
        <w:t>verdamlich</w:t>
      </w:r>
      <w:proofErr w:type="spellEnd"/>
      <w:r>
        <w:t xml:space="preserve">, Und </w:t>
      </w:r>
      <w:proofErr w:type="spellStart"/>
      <w:r>
        <w:t>widerumb</w:t>
      </w:r>
      <w:proofErr w:type="spellEnd"/>
      <w:r>
        <w:t xml:space="preserve"> </w:t>
      </w:r>
      <w:proofErr w:type="spellStart"/>
      <w:r>
        <w:t>jre</w:t>
      </w:r>
      <w:proofErr w:type="spellEnd"/>
      <w:r>
        <w:t xml:space="preserve"> Kappen für ein Geistlich und Heilig </w:t>
      </w:r>
      <w:proofErr w:type="spellStart"/>
      <w:r>
        <w:t>kleid</w:t>
      </w:r>
      <w:proofErr w:type="spellEnd"/>
      <w:r>
        <w:t xml:space="preserve">, das viel besser, dann die weltliche </w:t>
      </w:r>
      <w:proofErr w:type="spellStart"/>
      <w:r>
        <w:t>kleidung</w:t>
      </w:r>
      <w:proofErr w:type="spellEnd"/>
      <w:r>
        <w:t xml:space="preserve"> sey, geachtet und gehalten haben. </w:t>
      </w:r>
    </w:p>
    <w:p w14:paraId="5EE3DB5C" w14:textId="77777777" w:rsidR="0097207C" w:rsidRDefault="0097207C" w:rsidP="0097207C">
      <w:pPr>
        <w:pStyle w:val="StandardWeb"/>
      </w:pPr>
      <w:r>
        <w:t xml:space="preserve">Ich </w:t>
      </w:r>
      <w:proofErr w:type="spellStart"/>
      <w:r>
        <w:t>wil</w:t>
      </w:r>
      <w:proofErr w:type="spellEnd"/>
      <w:r>
        <w:t xml:space="preserve"> hie den unchristlichen, unnöthigen nach </w:t>
      </w:r>
      <w:proofErr w:type="spellStart"/>
      <w:r>
        <w:t>Teufflischem</w:t>
      </w:r>
      <w:proofErr w:type="spellEnd"/>
      <w:r>
        <w:t xml:space="preserve"> brauch des </w:t>
      </w:r>
      <w:proofErr w:type="spellStart"/>
      <w:r>
        <w:t>uberigen</w:t>
      </w:r>
      <w:proofErr w:type="spellEnd"/>
      <w:r>
        <w:t xml:space="preserve"> </w:t>
      </w:r>
      <w:proofErr w:type="spellStart"/>
      <w:r>
        <w:t>schmucks</w:t>
      </w:r>
      <w:proofErr w:type="spellEnd"/>
      <w:r>
        <w:t xml:space="preserve">, so </w:t>
      </w:r>
      <w:proofErr w:type="spellStart"/>
      <w:r>
        <w:t>jtzo</w:t>
      </w:r>
      <w:proofErr w:type="spellEnd"/>
      <w:r>
        <w:t xml:space="preserve"> im </w:t>
      </w:r>
      <w:proofErr w:type="spellStart"/>
      <w:r>
        <w:t>schange</w:t>
      </w:r>
      <w:proofErr w:type="spellEnd"/>
      <w:r>
        <w:t xml:space="preserve"> in der </w:t>
      </w:r>
      <w:proofErr w:type="spellStart"/>
      <w:r>
        <w:t>welt</w:t>
      </w:r>
      <w:proofErr w:type="spellEnd"/>
      <w:r>
        <w:t xml:space="preserve">, so gemein ist, gar nicht gelobet oder </w:t>
      </w:r>
      <w:proofErr w:type="spellStart"/>
      <w:r>
        <w:t>gebillichet</w:t>
      </w:r>
      <w:proofErr w:type="spellEnd"/>
      <w:r>
        <w:t xml:space="preserve"> haben, </w:t>
      </w:r>
      <w:proofErr w:type="spellStart"/>
      <w:r>
        <w:t>sodnerlich</w:t>
      </w:r>
      <w:proofErr w:type="spellEnd"/>
      <w:r>
        <w:t xml:space="preserve"> weil ich weis das Gott die </w:t>
      </w:r>
      <w:proofErr w:type="spellStart"/>
      <w:r>
        <w:t>kleidung</w:t>
      </w:r>
      <w:proofErr w:type="spellEnd"/>
      <w:r>
        <w:t xml:space="preserve"> erstlich zur </w:t>
      </w:r>
      <w:proofErr w:type="spellStart"/>
      <w:r>
        <w:t>nodturfft</w:t>
      </w:r>
      <w:proofErr w:type="spellEnd"/>
      <w:r>
        <w:t xml:space="preserve">, zum anderen zu </w:t>
      </w:r>
      <w:proofErr w:type="spellStart"/>
      <w:r>
        <w:t>messigem</w:t>
      </w:r>
      <w:proofErr w:type="spellEnd"/>
      <w:r>
        <w:t xml:space="preserve"> schmuck, wie in den </w:t>
      </w:r>
      <w:proofErr w:type="spellStart"/>
      <w:r>
        <w:t>Beteren</w:t>
      </w:r>
      <w:proofErr w:type="spellEnd"/>
      <w:r>
        <w:t xml:space="preserve"> und </w:t>
      </w:r>
      <w:proofErr w:type="spellStart"/>
      <w:r>
        <w:t>Weiberen</w:t>
      </w:r>
      <w:proofErr w:type="spellEnd"/>
      <w:r>
        <w:t xml:space="preserve"> des Alten Testaments, als Joseph, Judit und Ester zu sehen, gegeben, und dagegen solchen grossen </w:t>
      </w:r>
      <w:proofErr w:type="spellStart"/>
      <w:r>
        <w:t>mißbrauch</w:t>
      </w:r>
      <w:proofErr w:type="spellEnd"/>
      <w:r>
        <w:t xml:space="preserve"> </w:t>
      </w:r>
      <w:proofErr w:type="spellStart"/>
      <w:r>
        <w:t>auffs</w:t>
      </w:r>
      <w:proofErr w:type="spellEnd"/>
      <w:r>
        <w:t xml:space="preserve"> </w:t>
      </w:r>
      <w:proofErr w:type="spellStart"/>
      <w:r>
        <w:t>hefftigste</w:t>
      </w:r>
      <w:proofErr w:type="spellEnd"/>
      <w:r>
        <w:t xml:space="preserve">, durch die Apostel verboten hat, Sonder </w:t>
      </w:r>
      <w:proofErr w:type="spellStart"/>
      <w:r>
        <w:t>verteidinge</w:t>
      </w:r>
      <w:proofErr w:type="spellEnd"/>
      <w:r>
        <w:t xml:space="preserve"> hie die gemeine </w:t>
      </w:r>
      <w:proofErr w:type="spellStart"/>
      <w:r>
        <w:t>kleidung</w:t>
      </w:r>
      <w:proofErr w:type="spellEnd"/>
      <w:r>
        <w:t xml:space="preserve"> aller Christen, so zur </w:t>
      </w:r>
      <w:proofErr w:type="spellStart"/>
      <w:r>
        <w:t>nodturfft</w:t>
      </w:r>
      <w:proofErr w:type="spellEnd"/>
      <w:r>
        <w:t xml:space="preserve"> und </w:t>
      </w:r>
      <w:proofErr w:type="spellStart"/>
      <w:r>
        <w:t>Eherbarkeit</w:t>
      </w:r>
      <w:proofErr w:type="spellEnd"/>
      <w:r>
        <w:t xml:space="preserve">, und nicht zur </w:t>
      </w:r>
      <w:proofErr w:type="spellStart"/>
      <w:r>
        <w:t>hoffart</w:t>
      </w:r>
      <w:proofErr w:type="spellEnd"/>
      <w:r>
        <w:t xml:space="preserve"> missbraucht </w:t>
      </w:r>
      <w:proofErr w:type="spellStart"/>
      <w:r>
        <w:t>wirt</w:t>
      </w:r>
      <w:proofErr w:type="spellEnd"/>
      <w:r>
        <w:t xml:space="preserve">, und </w:t>
      </w:r>
      <w:proofErr w:type="spellStart"/>
      <w:r>
        <w:t>kan</w:t>
      </w:r>
      <w:proofErr w:type="spellEnd"/>
      <w:r>
        <w:t xml:space="preserve"> noch nicht wissen, wo her doch die kappe, besser oder heiliger sein </w:t>
      </w:r>
      <w:proofErr w:type="spellStart"/>
      <w:r>
        <w:t>solte</w:t>
      </w:r>
      <w:proofErr w:type="spellEnd"/>
      <w:r>
        <w:t xml:space="preserve">, dann die gemeine </w:t>
      </w:r>
      <w:proofErr w:type="spellStart"/>
      <w:r>
        <w:t>kleidung</w:t>
      </w:r>
      <w:proofErr w:type="spellEnd"/>
      <w:r>
        <w:t xml:space="preserve"> aller Christen ist, nach dem </w:t>
      </w:r>
      <w:proofErr w:type="spellStart"/>
      <w:r>
        <w:t>uberiger</w:t>
      </w:r>
      <w:proofErr w:type="spellEnd"/>
      <w:r>
        <w:t xml:space="preserve"> und </w:t>
      </w:r>
      <w:proofErr w:type="spellStart"/>
      <w:r>
        <w:t>unmessiger</w:t>
      </w:r>
      <w:proofErr w:type="spellEnd"/>
      <w:r>
        <w:t xml:space="preserve"> schmuck nicht allein bey den Kloster </w:t>
      </w:r>
      <w:proofErr w:type="spellStart"/>
      <w:r>
        <w:t>Junckfrawen</w:t>
      </w:r>
      <w:proofErr w:type="spellEnd"/>
      <w:r>
        <w:t xml:space="preserve">, sonder bey allen Christlichen </w:t>
      </w:r>
      <w:proofErr w:type="spellStart"/>
      <w:r>
        <w:t>weiberen</w:t>
      </w:r>
      <w:proofErr w:type="spellEnd"/>
      <w:r>
        <w:t xml:space="preserve"> nicht </w:t>
      </w:r>
      <w:proofErr w:type="spellStart"/>
      <w:r>
        <w:t>gespüret</w:t>
      </w:r>
      <w:proofErr w:type="spellEnd"/>
      <w:r>
        <w:t xml:space="preserve"> werden sol. Denn also sagt S. Peter in seiner ersten Epistel am andern </w:t>
      </w:r>
      <w:proofErr w:type="spellStart"/>
      <w:r>
        <w:t>Capit</w:t>
      </w:r>
      <w:proofErr w:type="spellEnd"/>
      <w:r>
        <w:t xml:space="preserve">. Der </w:t>
      </w:r>
      <w:proofErr w:type="spellStart"/>
      <w:r>
        <w:t>weiber</w:t>
      </w:r>
      <w:proofErr w:type="spellEnd"/>
      <w:r>
        <w:t xml:space="preserve"> schmuck </w:t>
      </w:r>
      <w:proofErr w:type="spellStart"/>
      <w:r>
        <w:t>sol</w:t>
      </w:r>
      <w:proofErr w:type="spellEnd"/>
      <w:r>
        <w:t xml:space="preserve"> nicht auswendig sein, mit </w:t>
      </w:r>
      <w:proofErr w:type="spellStart"/>
      <w:r>
        <w:t>harflechten</w:t>
      </w:r>
      <w:proofErr w:type="spellEnd"/>
      <w:r>
        <w:t xml:space="preserve"> und </w:t>
      </w:r>
      <w:proofErr w:type="spellStart"/>
      <w:r>
        <w:t>golt</w:t>
      </w:r>
      <w:proofErr w:type="spellEnd"/>
      <w:r>
        <w:t xml:space="preserve"> </w:t>
      </w:r>
      <w:proofErr w:type="spellStart"/>
      <w:r>
        <w:t>umbhengen</w:t>
      </w:r>
      <w:proofErr w:type="spellEnd"/>
      <w:r>
        <w:t xml:space="preserve">, oder </w:t>
      </w:r>
      <w:proofErr w:type="spellStart"/>
      <w:r>
        <w:t>kleider</w:t>
      </w:r>
      <w:proofErr w:type="spellEnd"/>
      <w:r>
        <w:t xml:space="preserve"> anlegen. Sonder der verborgen </w:t>
      </w:r>
      <w:proofErr w:type="spellStart"/>
      <w:r>
        <w:t>mensch</w:t>
      </w:r>
      <w:proofErr w:type="spellEnd"/>
      <w:r>
        <w:t xml:space="preserve"> des </w:t>
      </w:r>
      <w:proofErr w:type="spellStart"/>
      <w:r>
        <w:t>hertzen</w:t>
      </w:r>
      <w:proofErr w:type="spellEnd"/>
      <w:r>
        <w:t xml:space="preserve"> unverrückt, mit sanftem und stillem </w:t>
      </w:r>
      <w:proofErr w:type="spellStart"/>
      <w:r>
        <w:t>geiste</w:t>
      </w:r>
      <w:proofErr w:type="spellEnd"/>
      <w:r>
        <w:t xml:space="preserve">, das ist köstlich für Gott. </w:t>
      </w:r>
    </w:p>
    <w:p w14:paraId="6663516E" w14:textId="77777777" w:rsidR="0097207C" w:rsidRDefault="0097207C" w:rsidP="0097207C">
      <w:pPr>
        <w:pStyle w:val="StandardWeb"/>
      </w:pPr>
      <w:r>
        <w:t xml:space="preserve">Da das ungehorsame </w:t>
      </w:r>
      <w:proofErr w:type="spellStart"/>
      <w:r>
        <w:t>weigeren</w:t>
      </w:r>
      <w:proofErr w:type="spellEnd"/>
      <w:r>
        <w:t xml:space="preserve">, so die </w:t>
      </w:r>
      <w:proofErr w:type="spellStart"/>
      <w:r>
        <w:t>verfürten</w:t>
      </w:r>
      <w:proofErr w:type="spellEnd"/>
      <w:r>
        <w:t xml:space="preserve"> </w:t>
      </w:r>
      <w:proofErr w:type="spellStart"/>
      <w:r>
        <w:t>kinder</w:t>
      </w:r>
      <w:proofErr w:type="spellEnd"/>
      <w:r>
        <w:t xml:space="preserve"> in diesem falle, </w:t>
      </w:r>
      <w:proofErr w:type="spellStart"/>
      <w:r>
        <w:t>jrer</w:t>
      </w:r>
      <w:proofErr w:type="spellEnd"/>
      <w:r>
        <w:t xml:space="preserve"> hohen Oberkeit zu </w:t>
      </w:r>
      <w:proofErr w:type="spellStart"/>
      <w:r>
        <w:t>verachtung</w:t>
      </w:r>
      <w:proofErr w:type="spellEnd"/>
      <w:r>
        <w:t xml:space="preserve"> zu wider brauchen, </w:t>
      </w:r>
      <w:proofErr w:type="spellStart"/>
      <w:r>
        <w:t>yberzeugt</w:t>
      </w:r>
      <w:proofErr w:type="spellEnd"/>
      <w:r>
        <w:t xml:space="preserve"> sie, das sie </w:t>
      </w:r>
      <w:proofErr w:type="spellStart"/>
      <w:r>
        <w:t>jre</w:t>
      </w:r>
      <w:proofErr w:type="spellEnd"/>
      <w:r>
        <w:t xml:space="preserve"> </w:t>
      </w:r>
      <w:proofErr w:type="spellStart"/>
      <w:r>
        <w:t>kleidung</w:t>
      </w:r>
      <w:proofErr w:type="spellEnd"/>
      <w:r>
        <w:t xml:space="preserve"> besser, </w:t>
      </w:r>
      <w:proofErr w:type="spellStart"/>
      <w:r>
        <w:t>dan</w:t>
      </w:r>
      <w:proofErr w:type="spellEnd"/>
      <w:r>
        <w:t xml:space="preserve"> die gemeine </w:t>
      </w:r>
      <w:proofErr w:type="spellStart"/>
      <w:r>
        <w:t>kleidung</w:t>
      </w:r>
      <w:proofErr w:type="spellEnd"/>
      <w:r>
        <w:t xml:space="preserve"> aller Christen achten. Denn weil sie die kappe für ein frey ding halten, wie sie sagen, die man brauchen oder nicht brauchen mach, So bekennen sie ja </w:t>
      </w:r>
      <w:proofErr w:type="spellStart"/>
      <w:r>
        <w:t>offentlich</w:t>
      </w:r>
      <w:proofErr w:type="spellEnd"/>
      <w:r>
        <w:t xml:space="preserve">, sie </w:t>
      </w:r>
      <w:proofErr w:type="spellStart"/>
      <w:r>
        <w:t>meinens</w:t>
      </w:r>
      <w:proofErr w:type="spellEnd"/>
      <w:r>
        <w:t xml:space="preserve"> dann oder </w:t>
      </w:r>
      <w:proofErr w:type="spellStart"/>
      <w:r>
        <w:t>meinens</w:t>
      </w:r>
      <w:proofErr w:type="spellEnd"/>
      <w:r>
        <w:t xml:space="preserve"> nicht, das die Kappe ausziehen, und andere gemeine züchtige </w:t>
      </w:r>
      <w:proofErr w:type="spellStart"/>
      <w:r>
        <w:t>kleidung</w:t>
      </w:r>
      <w:proofErr w:type="spellEnd"/>
      <w:r>
        <w:t xml:space="preserve"> brauchen kein </w:t>
      </w:r>
      <w:proofErr w:type="spellStart"/>
      <w:r>
        <w:t>sünde</w:t>
      </w:r>
      <w:proofErr w:type="spellEnd"/>
      <w:r>
        <w:t xml:space="preserve"> sey, ist dann die Kappe ablegen, und in der </w:t>
      </w:r>
      <w:proofErr w:type="spellStart"/>
      <w:r>
        <w:t>kleidung</w:t>
      </w:r>
      <w:proofErr w:type="spellEnd"/>
      <w:r>
        <w:t xml:space="preserve"> anderen Christen gleich werden kein </w:t>
      </w:r>
      <w:proofErr w:type="spellStart"/>
      <w:r>
        <w:t>sünde</w:t>
      </w:r>
      <w:proofErr w:type="spellEnd"/>
      <w:r>
        <w:t xml:space="preserve">, </w:t>
      </w:r>
      <w:proofErr w:type="spellStart"/>
      <w:r>
        <w:t>Warumb</w:t>
      </w:r>
      <w:proofErr w:type="spellEnd"/>
      <w:r>
        <w:t xml:space="preserve"> weigern sie sich </w:t>
      </w:r>
      <w:proofErr w:type="spellStart"/>
      <w:r>
        <w:t>hir</w:t>
      </w:r>
      <w:proofErr w:type="spellEnd"/>
      <w:r>
        <w:t xml:space="preserve"> </w:t>
      </w:r>
      <w:proofErr w:type="spellStart"/>
      <w:r>
        <w:t>inn</w:t>
      </w:r>
      <w:proofErr w:type="spellEnd"/>
      <w:r>
        <w:t xml:space="preserve"> dann so </w:t>
      </w:r>
      <w:proofErr w:type="spellStart"/>
      <w:r>
        <w:t>hefftig</w:t>
      </w:r>
      <w:proofErr w:type="spellEnd"/>
      <w:r>
        <w:t xml:space="preserve">? </w:t>
      </w:r>
      <w:proofErr w:type="spellStart"/>
      <w:r>
        <w:t>Warumb</w:t>
      </w:r>
      <w:proofErr w:type="spellEnd"/>
      <w:r>
        <w:t xml:space="preserve"> widerstreben sie in diesem falle, so </w:t>
      </w:r>
      <w:proofErr w:type="spellStart"/>
      <w:r>
        <w:t>unverschampt</w:t>
      </w:r>
      <w:proofErr w:type="spellEnd"/>
      <w:r>
        <w:t xml:space="preserve"> wider </w:t>
      </w:r>
      <w:proofErr w:type="spellStart"/>
      <w:r>
        <w:t>jre</w:t>
      </w:r>
      <w:proofErr w:type="spellEnd"/>
      <w:r>
        <w:t xml:space="preserve"> </w:t>
      </w:r>
      <w:proofErr w:type="spellStart"/>
      <w:r>
        <w:t>gebürlich</w:t>
      </w:r>
      <w:proofErr w:type="spellEnd"/>
      <w:r>
        <w:t xml:space="preserve"> Oberkeit? </w:t>
      </w:r>
      <w:proofErr w:type="spellStart"/>
      <w:r>
        <w:t>Warumb</w:t>
      </w:r>
      <w:proofErr w:type="spellEnd"/>
      <w:r>
        <w:t xml:space="preserve"> brauchen sie nicht die angezogen </w:t>
      </w:r>
      <w:proofErr w:type="spellStart"/>
      <w:r>
        <w:t>freiheit</w:t>
      </w:r>
      <w:proofErr w:type="spellEnd"/>
      <w:r>
        <w:t xml:space="preserve">, welche </w:t>
      </w:r>
      <w:proofErr w:type="spellStart"/>
      <w:r>
        <w:t>nachlesset</w:t>
      </w:r>
      <w:proofErr w:type="spellEnd"/>
      <w:r>
        <w:t xml:space="preserve">, das die Kappen ausziehen kein </w:t>
      </w:r>
      <w:proofErr w:type="spellStart"/>
      <w:r>
        <w:t>sünde</w:t>
      </w:r>
      <w:proofErr w:type="spellEnd"/>
      <w:r>
        <w:t xml:space="preserve"> sey, zu dem </w:t>
      </w:r>
      <w:proofErr w:type="spellStart"/>
      <w:r>
        <w:t>gebürlichen</w:t>
      </w:r>
      <w:proofErr w:type="spellEnd"/>
      <w:r>
        <w:t xml:space="preserve"> gehorsam, der durch die hohe Oberkeit, von </w:t>
      </w:r>
      <w:proofErr w:type="spellStart"/>
      <w:r>
        <w:t>jnen</w:t>
      </w:r>
      <w:proofErr w:type="spellEnd"/>
      <w:r>
        <w:t xml:space="preserve"> gefordert </w:t>
      </w:r>
      <w:proofErr w:type="spellStart"/>
      <w:r>
        <w:t>wirt</w:t>
      </w:r>
      <w:proofErr w:type="spellEnd"/>
      <w:r>
        <w:t xml:space="preserve">? Aber die </w:t>
      </w:r>
      <w:proofErr w:type="spellStart"/>
      <w:r>
        <w:t>meinung</w:t>
      </w:r>
      <w:proofErr w:type="spellEnd"/>
      <w:r>
        <w:t xml:space="preserve"> hats, das sie solch angezogen </w:t>
      </w:r>
      <w:proofErr w:type="spellStart"/>
      <w:r>
        <w:t>freiheit</w:t>
      </w:r>
      <w:proofErr w:type="spellEnd"/>
      <w:r>
        <w:t xml:space="preserve">, zu </w:t>
      </w:r>
      <w:proofErr w:type="spellStart"/>
      <w:r>
        <w:t>erhaltung</w:t>
      </w:r>
      <w:proofErr w:type="spellEnd"/>
      <w:r>
        <w:t xml:space="preserve"> der Kappen, </w:t>
      </w:r>
      <w:proofErr w:type="spellStart"/>
      <w:r>
        <w:t>auff</w:t>
      </w:r>
      <w:proofErr w:type="spellEnd"/>
      <w:r>
        <w:t xml:space="preserve"> welche sei ein sonderlich </w:t>
      </w:r>
      <w:proofErr w:type="spellStart"/>
      <w:r>
        <w:t>vertrawen</w:t>
      </w:r>
      <w:proofErr w:type="spellEnd"/>
      <w:r>
        <w:t xml:space="preserve"> haben, </w:t>
      </w:r>
      <w:proofErr w:type="spellStart"/>
      <w:r>
        <w:t>fürwenden</w:t>
      </w:r>
      <w:proofErr w:type="spellEnd"/>
      <w:r>
        <w:t xml:space="preserve">, Sonst </w:t>
      </w:r>
      <w:proofErr w:type="spellStart"/>
      <w:r>
        <w:t>giengen</w:t>
      </w:r>
      <w:proofErr w:type="spellEnd"/>
      <w:r>
        <w:t xml:space="preserve"> sie </w:t>
      </w:r>
      <w:proofErr w:type="spellStart"/>
      <w:r>
        <w:t>ohn</w:t>
      </w:r>
      <w:proofErr w:type="spellEnd"/>
      <w:r>
        <w:t xml:space="preserve"> alle </w:t>
      </w:r>
      <w:proofErr w:type="spellStart"/>
      <w:r>
        <w:t>beschwerung</w:t>
      </w:r>
      <w:proofErr w:type="spellEnd"/>
      <w:r>
        <w:t xml:space="preserve">, eben so lieb in einem </w:t>
      </w:r>
      <w:proofErr w:type="spellStart"/>
      <w:r>
        <w:t>schwartzen</w:t>
      </w:r>
      <w:proofErr w:type="spellEnd"/>
      <w:r>
        <w:t xml:space="preserve"> ehrlichen kleide, </w:t>
      </w:r>
      <w:proofErr w:type="spellStart"/>
      <w:r>
        <w:t>jrer</w:t>
      </w:r>
      <w:proofErr w:type="spellEnd"/>
      <w:r>
        <w:t xml:space="preserve"> Oberkeit den </w:t>
      </w:r>
      <w:proofErr w:type="spellStart"/>
      <w:r>
        <w:t>billichen</w:t>
      </w:r>
      <w:proofErr w:type="spellEnd"/>
      <w:r>
        <w:t xml:space="preserve"> gehorsam zu leisten, als in der </w:t>
      </w:r>
      <w:proofErr w:type="spellStart"/>
      <w:r>
        <w:t>Heilosen</w:t>
      </w:r>
      <w:proofErr w:type="spellEnd"/>
      <w:r>
        <w:t xml:space="preserve"> Kappen, wider </w:t>
      </w:r>
      <w:proofErr w:type="spellStart"/>
      <w:r>
        <w:t>jre</w:t>
      </w:r>
      <w:proofErr w:type="spellEnd"/>
      <w:r>
        <w:t xml:space="preserve"> Oberkeit das </w:t>
      </w:r>
      <w:proofErr w:type="spellStart"/>
      <w:r>
        <w:t>widerspiel</w:t>
      </w:r>
      <w:proofErr w:type="spellEnd"/>
      <w:r>
        <w:t xml:space="preserve"> damit zu treiben. </w:t>
      </w:r>
    </w:p>
    <w:p w14:paraId="0B37D037" w14:textId="77777777" w:rsidR="0097207C" w:rsidRDefault="0097207C" w:rsidP="0097207C">
      <w:pPr>
        <w:pStyle w:val="StandardWeb"/>
      </w:pPr>
      <w:r>
        <w:t xml:space="preserve">Ist nu die Kappe so ein </w:t>
      </w:r>
      <w:proofErr w:type="spellStart"/>
      <w:r>
        <w:t>Abgötisch</w:t>
      </w:r>
      <w:proofErr w:type="spellEnd"/>
      <w:r>
        <w:t xml:space="preserve"> ding, wie sie des </w:t>
      </w:r>
      <w:proofErr w:type="spellStart"/>
      <w:r>
        <w:t>vertrawens</w:t>
      </w:r>
      <w:proofErr w:type="spellEnd"/>
      <w:r>
        <w:t xml:space="preserve"> halben, so drein gesetzt </w:t>
      </w:r>
      <w:proofErr w:type="spellStart"/>
      <w:r>
        <w:t>wirt</w:t>
      </w:r>
      <w:proofErr w:type="spellEnd"/>
      <w:r>
        <w:t xml:space="preserve">, in der </w:t>
      </w:r>
      <w:proofErr w:type="spellStart"/>
      <w:r>
        <w:t>warheit</w:t>
      </w:r>
      <w:proofErr w:type="spellEnd"/>
      <w:r>
        <w:t xml:space="preserve"> ist, so </w:t>
      </w:r>
      <w:proofErr w:type="spellStart"/>
      <w:r>
        <w:t>volgt</w:t>
      </w:r>
      <w:proofErr w:type="spellEnd"/>
      <w:r>
        <w:t xml:space="preserve"> unwidersprechlich, das sie bey den Christen eben so </w:t>
      </w:r>
      <w:proofErr w:type="spellStart"/>
      <w:r>
        <w:t>wol</w:t>
      </w:r>
      <w:proofErr w:type="spellEnd"/>
      <w:r>
        <w:t xml:space="preserve"> abzuschaffen ist, als andere </w:t>
      </w:r>
      <w:proofErr w:type="spellStart"/>
      <w:r>
        <w:t>Abgöterey</w:t>
      </w:r>
      <w:proofErr w:type="spellEnd"/>
      <w:r>
        <w:t xml:space="preserve">, falsche </w:t>
      </w:r>
      <w:proofErr w:type="spellStart"/>
      <w:r>
        <w:t>Gotsdienste</w:t>
      </w:r>
      <w:proofErr w:type="spellEnd"/>
      <w:r>
        <w:t xml:space="preserve">, Götzen, und andere </w:t>
      </w:r>
      <w:proofErr w:type="spellStart"/>
      <w:r>
        <w:t>unchrsitliche</w:t>
      </w:r>
      <w:proofErr w:type="spellEnd"/>
      <w:r>
        <w:t xml:space="preserve"> </w:t>
      </w:r>
      <w:proofErr w:type="spellStart"/>
      <w:r>
        <w:t>missbreuche</w:t>
      </w:r>
      <w:proofErr w:type="spellEnd"/>
      <w:r>
        <w:t xml:space="preserve"> nicht zu dulden sein. Und ist unser G. Fürstin und </w:t>
      </w:r>
      <w:proofErr w:type="spellStart"/>
      <w:r>
        <w:t>Fraw</w:t>
      </w:r>
      <w:proofErr w:type="spellEnd"/>
      <w:r>
        <w:t xml:space="preserve"> drein zu loben, das </w:t>
      </w:r>
      <w:proofErr w:type="spellStart"/>
      <w:r>
        <w:t>jre</w:t>
      </w:r>
      <w:proofErr w:type="spellEnd"/>
      <w:r>
        <w:t xml:space="preserve"> F. G. aus solchem </w:t>
      </w:r>
      <w:proofErr w:type="spellStart"/>
      <w:r>
        <w:t>grunde</w:t>
      </w:r>
      <w:proofErr w:type="spellEnd"/>
      <w:r>
        <w:t xml:space="preserve"> und </w:t>
      </w:r>
      <w:proofErr w:type="spellStart"/>
      <w:r>
        <w:t>ursachen</w:t>
      </w:r>
      <w:proofErr w:type="spellEnd"/>
      <w:r>
        <w:t xml:space="preserve">, in der Fürstlichen </w:t>
      </w:r>
      <w:proofErr w:type="spellStart"/>
      <w:r>
        <w:t>ausgangen</w:t>
      </w:r>
      <w:proofErr w:type="spellEnd"/>
      <w:r>
        <w:t xml:space="preserve"> Klosterordnung befohlen hat, solche Abgöttische </w:t>
      </w:r>
      <w:proofErr w:type="spellStart"/>
      <w:r>
        <w:t>kleidunge</w:t>
      </w:r>
      <w:proofErr w:type="spellEnd"/>
      <w:r>
        <w:t xml:space="preserve">, damit der </w:t>
      </w:r>
      <w:proofErr w:type="spellStart"/>
      <w:r>
        <w:t>absonderung</w:t>
      </w:r>
      <w:proofErr w:type="spellEnd"/>
      <w:r>
        <w:t xml:space="preserve"> von anderen Christen in den </w:t>
      </w:r>
      <w:proofErr w:type="spellStart"/>
      <w:r>
        <w:t>Klösteren</w:t>
      </w:r>
      <w:proofErr w:type="spellEnd"/>
      <w:r>
        <w:t xml:space="preserve"> vergessen, und ein gemeiner Christlicher stand, der sich </w:t>
      </w:r>
      <w:proofErr w:type="spellStart"/>
      <w:r>
        <w:t>uber</w:t>
      </w:r>
      <w:proofErr w:type="spellEnd"/>
      <w:r>
        <w:t xml:space="preserve"> andere Christen nicht erhebe, </w:t>
      </w:r>
      <w:proofErr w:type="spellStart"/>
      <w:r>
        <w:t>fürgenomen</w:t>
      </w:r>
      <w:proofErr w:type="spellEnd"/>
      <w:r>
        <w:t xml:space="preserve"> werde, abzulegen, und ander Christliche gemeine </w:t>
      </w:r>
      <w:proofErr w:type="spellStart"/>
      <w:r>
        <w:t>kleider</w:t>
      </w:r>
      <w:proofErr w:type="spellEnd"/>
      <w:r>
        <w:t xml:space="preserve"> anzuthun. Denn alle falsche </w:t>
      </w:r>
      <w:proofErr w:type="spellStart"/>
      <w:r>
        <w:t>lahr</w:t>
      </w:r>
      <w:proofErr w:type="spellEnd"/>
      <w:r>
        <w:t xml:space="preserve">, alle falsche </w:t>
      </w:r>
      <w:proofErr w:type="spellStart"/>
      <w:r>
        <w:t>Gottsdienste</w:t>
      </w:r>
      <w:proofErr w:type="spellEnd"/>
      <w:r>
        <w:t xml:space="preserve">, all </w:t>
      </w:r>
      <w:proofErr w:type="spellStart"/>
      <w:r>
        <w:t>Abgötisch</w:t>
      </w:r>
      <w:proofErr w:type="spellEnd"/>
      <w:r>
        <w:t xml:space="preserve"> wesen, es sey in oder </w:t>
      </w:r>
      <w:proofErr w:type="spellStart"/>
      <w:r>
        <w:t>ausserhalben</w:t>
      </w:r>
      <w:proofErr w:type="spellEnd"/>
      <w:r>
        <w:t xml:space="preserve"> den </w:t>
      </w:r>
      <w:proofErr w:type="spellStart"/>
      <w:r>
        <w:t>Klösteren</w:t>
      </w:r>
      <w:proofErr w:type="spellEnd"/>
      <w:r>
        <w:t xml:space="preserve">, ist ein Christliche Oberkeit abzuschaffen, </w:t>
      </w:r>
      <w:proofErr w:type="spellStart"/>
      <w:r>
        <w:t>Ampts</w:t>
      </w:r>
      <w:proofErr w:type="spellEnd"/>
      <w:r>
        <w:t xml:space="preserve"> halben schuldig, und das </w:t>
      </w:r>
      <w:proofErr w:type="spellStart"/>
      <w:r>
        <w:t>solchs</w:t>
      </w:r>
      <w:proofErr w:type="spellEnd"/>
      <w:r>
        <w:t xml:space="preserve"> war sey, so siehet man im v. buch Mose </w:t>
      </w:r>
      <w:proofErr w:type="spellStart"/>
      <w:r>
        <w:t>xvij</w:t>
      </w:r>
      <w:proofErr w:type="spellEnd"/>
      <w:r>
        <w:t xml:space="preserve">. </w:t>
      </w:r>
      <w:proofErr w:type="spellStart"/>
      <w:r>
        <w:t>Capittel</w:t>
      </w:r>
      <w:proofErr w:type="spellEnd"/>
      <w:r>
        <w:t xml:space="preserve"> </w:t>
      </w:r>
      <w:proofErr w:type="spellStart"/>
      <w:r>
        <w:t>offentlich</w:t>
      </w:r>
      <w:proofErr w:type="spellEnd"/>
      <w:r>
        <w:t xml:space="preserve">, das der Oberkeit die </w:t>
      </w:r>
      <w:proofErr w:type="spellStart"/>
      <w:r>
        <w:t>wissenschafft</w:t>
      </w:r>
      <w:proofErr w:type="spellEnd"/>
      <w:r>
        <w:t xml:space="preserve"> und die </w:t>
      </w:r>
      <w:proofErr w:type="spellStart"/>
      <w:r>
        <w:t>hanthabung</w:t>
      </w:r>
      <w:proofErr w:type="spellEnd"/>
      <w:r>
        <w:t xml:space="preserve"> der </w:t>
      </w:r>
      <w:proofErr w:type="spellStart"/>
      <w:r>
        <w:t>lahr</w:t>
      </w:r>
      <w:proofErr w:type="spellEnd"/>
      <w:r>
        <w:t xml:space="preserve"> und der rechten Gottesdienste, </w:t>
      </w:r>
      <w:proofErr w:type="spellStart"/>
      <w:r>
        <w:t>auffs</w:t>
      </w:r>
      <w:proofErr w:type="spellEnd"/>
      <w:r>
        <w:t xml:space="preserve"> </w:t>
      </w:r>
      <w:proofErr w:type="spellStart"/>
      <w:r>
        <w:t>herteste</w:t>
      </w:r>
      <w:proofErr w:type="spellEnd"/>
      <w:r>
        <w:t xml:space="preserve"> und ernstlichste befohlen ist, So weis man auch aus dem buch Josua </w:t>
      </w:r>
      <w:proofErr w:type="spellStart"/>
      <w:r>
        <w:t>gantz</w:t>
      </w:r>
      <w:proofErr w:type="spellEnd"/>
      <w:r>
        <w:t xml:space="preserve"> </w:t>
      </w:r>
      <w:proofErr w:type="spellStart"/>
      <w:r>
        <w:t>wol</w:t>
      </w:r>
      <w:proofErr w:type="spellEnd"/>
      <w:r>
        <w:t xml:space="preserve">, was der theure </w:t>
      </w:r>
      <w:proofErr w:type="spellStart"/>
      <w:r>
        <w:t>held</w:t>
      </w:r>
      <w:proofErr w:type="spellEnd"/>
      <w:r>
        <w:t xml:space="preserve"> Josua, im anfange seins Regiments, in </w:t>
      </w:r>
      <w:proofErr w:type="spellStart"/>
      <w:r>
        <w:t>sachen</w:t>
      </w:r>
      <w:proofErr w:type="spellEnd"/>
      <w:r>
        <w:t xml:space="preserve"> diese </w:t>
      </w:r>
      <w:proofErr w:type="spellStart"/>
      <w:r>
        <w:t>forderung</w:t>
      </w:r>
      <w:proofErr w:type="spellEnd"/>
      <w:r>
        <w:t xml:space="preserve"> und </w:t>
      </w:r>
      <w:proofErr w:type="spellStart"/>
      <w:r>
        <w:t>hanthabung</w:t>
      </w:r>
      <w:proofErr w:type="spellEnd"/>
      <w:r>
        <w:t xml:space="preserve"> </w:t>
      </w:r>
      <w:proofErr w:type="spellStart"/>
      <w:r>
        <w:t>bleangen</w:t>
      </w:r>
      <w:proofErr w:type="spellEnd"/>
      <w:r>
        <w:t xml:space="preserve">, für einen harten </w:t>
      </w:r>
      <w:proofErr w:type="spellStart"/>
      <w:r>
        <w:t>befehl</w:t>
      </w:r>
      <w:proofErr w:type="spellEnd"/>
      <w:r>
        <w:t xml:space="preserve"> von Gott </w:t>
      </w:r>
      <w:proofErr w:type="spellStart"/>
      <w:r>
        <w:t>bekomen</w:t>
      </w:r>
      <w:proofErr w:type="spellEnd"/>
      <w:r>
        <w:t xml:space="preserve"> hat, Josua j. </w:t>
      </w:r>
    </w:p>
    <w:p w14:paraId="773B8CFE" w14:textId="77777777" w:rsidR="0097207C" w:rsidRDefault="0097207C" w:rsidP="0097207C">
      <w:pPr>
        <w:pStyle w:val="StandardWeb"/>
      </w:pPr>
      <w:r>
        <w:t xml:space="preserve">Im fall aber, wenn gleich dieser Kappen </w:t>
      </w:r>
      <w:proofErr w:type="spellStart"/>
      <w:r>
        <w:t>handel</w:t>
      </w:r>
      <w:proofErr w:type="spellEnd"/>
      <w:r>
        <w:t xml:space="preserve">, gar keine anhangende </w:t>
      </w:r>
      <w:proofErr w:type="spellStart"/>
      <w:r>
        <w:t>Abgöterey</w:t>
      </w:r>
      <w:proofErr w:type="spellEnd"/>
      <w:r>
        <w:t xml:space="preserve"> und falsche </w:t>
      </w:r>
      <w:proofErr w:type="spellStart"/>
      <w:r>
        <w:t>zuversicht</w:t>
      </w:r>
      <w:proofErr w:type="spellEnd"/>
      <w:r>
        <w:t xml:space="preserve"> </w:t>
      </w:r>
      <w:proofErr w:type="spellStart"/>
      <w:r>
        <w:t>hette</w:t>
      </w:r>
      <w:proofErr w:type="spellEnd"/>
      <w:r>
        <w:t xml:space="preserve">, und die Geistlichen </w:t>
      </w:r>
      <w:proofErr w:type="spellStart"/>
      <w:r>
        <w:t>jre</w:t>
      </w:r>
      <w:proofErr w:type="spellEnd"/>
      <w:r>
        <w:t xml:space="preserve"> Kappe und </w:t>
      </w:r>
      <w:proofErr w:type="spellStart"/>
      <w:r>
        <w:t>kleidung</w:t>
      </w:r>
      <w:proofErr w:type="spellEnd"/>
      <w:r>
        <w:t xml:space="preserve">, </w:t>
      </w:r>
      <w:proofErr w:type="spellStart"/>
      <w:r>
        <w:t>krafft</w:t>
      </w:r>
      <w:proofErr w:type="spellEnd"/>
      <w:r>
        <w:t xml:space="preserve"> Christlicher </w:t>
      </w:r>
      <w:proofErr w:type="spellStart"/>
      <w:r>
        <w:t>freiheit</w:t>
      </w:r>
      <w:proofErr w:type="spellEnd"/>
      <w:r>
        <w:t xml:space="preserve">, </w:t>
      </w:r>
      <w:proofErr w:type="spellStart"/>
      <w:r>
        <w:t>ohn</w:t>
      </w:r>
      <w:proofErr w:type="spellEnd"/>
      <w:r>
        <w:t xml:space="preserve"> </w:t>
      </w:r>
      <w:proofErr w:type="spellStart"/>
      <w:r>
        <w:t>sünde</w:t>
      </w:r>
      <w:proofErr w:type="spellEnd"/>
      <w:r>
        <w:t xml:space="preserve"> zu tragen und zu brauchen wüsten, welches ich doch </w:t>
      </w:r>
      <w:proofErr w:type="spellStart"/>
      <w:r>
        <w:t>keinswegen</w:t>
      </w:r>
      <w:proofErr w:type="spellEnd"/>
      <w:r>
        <w:t xml:space="preserve"> nachgeben </w:t>
      </w:r>
      <w:proofErr w:type="spellStart"/>
      <w:r>
        <w:t>kan</w:t>
      </w:r>
      <w:proofErr w:type="spellEnd"/>
      <w:r>
        <w:t xml:space="preserve">, das die Papistischen </w:t>
      </w:r>
      <w:proofErr w:type="spellStart"/>
      <w:r>
        <w:t>Junckfrawen</w:t>
      </w:r>
      <w:proofErr w:type="spellEnd"/>
      <w:r>
        <w:t xml:space="preserve"> </w:t>
      </w:r>
      <w:proofErr w:type="spellStart"/>
      <w:r>
        <w:t>solchs</w:t>
      </w:r>
      <w:proofErr w:type="spellEnd"/>
      <w:r>
        <w:t xml:space="preserve"> wissen </w:t>
      </w:r>
      <w:proofErr w:type="spellStart"/>
      <w:r>
        <w:t>solten</w:t>
      </w:r>
      <w:proofErr w:type="spellEnd"/>
      <w:r>
        <w:t xml:space="preserve">, so </w:t>
      </w:r>
      <w:proofErr w:type="spellStart"/>
      <w:r>
        <w:t>weren</w:t>
      </w:r>
      <w:proofErr w:type="spellEnd"/>
      <w:r>
        <w:t xml:space="preserve"> sie dennoch nicht gefreiet, wenn die Oberkeit, </w:t>
      </w:r>
      <w:proofErr w:type="spellStart"/>
      <w:r>
        <w:t>ergernis</w:t>
      </w:r>
      <w:proofErr w:type="spellEnd"/>
      <w:r>
        <w:t xml:space="preserve"> zu vermeiden, und eine </w:t>
      </w:r>
      <w:proofErr w:type="spellStart"/>
      <w:r>
        <w:t>ordnung</w:t>
      </w:r>
      <w:proofErr w:type="spellEnd"/>
      <w:r>
        <w:t xml:space="preserve"> und </w:t>
      </w:r>
      <w:proofErr w:type="spellStart"/>
      <w:r>
        <w:t>gleichheit</w:t>
      </w:r>
      <w:proofErr w:type="spellEnd"/>
      <w:r>
        <w:t xml:space="preserve"> in den </w:t>
      </w:r>
      <w:proofErr w:type="spellStart"/>
      <w:r>
        <w:t>Klösteren</w:t>
      </w:r>
      <w:proofErr w:type="spellEnd"/>
      <w:r>
        <w:t xml:space="preserve"> </w:t>
      </w:r>
      <w:proofErr w:type="spellStart"/>
      <w:r>
        <w:t>auffzurichten</w:t>
      </w:r>
      <w:proofErr w:type="spellEnd"/>
      <w:r>
        <w:t xml:space="preserve">, </w:t>
      </w:r>
      <w:proofErr w:type="spellStart"/>
      <w:r>
        <w:t>ablegung</w:t>
      </w:r>
      <w:proofErr w:type="spellEnd"/>
      <w:r>
        <w:t xml:space="preserve"> der </w:t>
      </w:r>
      <w:proofErr w:type="spellStart"/>
      <w:r>
        <w:t>kleider</w:t>
      </w:r>
      <w:proofErr w:type="spellEnd"/>
      <w:r>
        <w:t xml:space="preserve"> forderte, das sie </w:t>
      </w:r>
      <w:proofErr w:type="spellStart"/>
      <w:r>
        <w:t>darumb</w:t>
      </w:r>
      <w:proofErr w:type="spellEnd"/>
      <w:r>
        <w:t xml:space="preserve"> den gehorsam nicht leisten </w:t>
      </w:r>
      <w:proofErr w:type="spellStart"/>
      <w:r>
        <w:t>solten</w:t>
      </w:r>
      <w:proofErr w:type="spellEnd"/>
      <w:r>
        <w:t xml:space="preserve">, denn </w:t>
      </w:r>
      <w:proofErr w:type="spellStart"/>
      <w:r>
        <w:t>obs</w:t>
      </w:r>
      <w:proofErr w:type="spellEnd"/>
      <w:r>
        <w:t xml:space="preserve"> </w:t>
      </w:r>
      <w:proofErr w:type="spellStart"/>
      <w:r>
        <w:t>wol</w:t>
      </w:r>
      <w:proofErr w:type="spellEnd"/>
      <w:r>
        <w:t xml:space="preserve"> bey rechten Christen ein geringe ding ist, </w:t>
      </w:r>
      <w:proofErr w:type="spellStart"/>
      <w:r>
        <w:t>dis</w:t>
      </w:r>
      <w:proofErr w:type="spellEnd"/>
      <w:r>
        <w:t xml:space="preserve"> oder </w:t>
      </w:r>
      <w:proofErr w:type="spellStart"/>
      <w:r>
        <w:t>jens</w:t>
      </w:r>
      <w:proofErr w:type="spellEnd"/>
      <w:r>
        <w:t xml:space="preserve"> </w:t>
      </w:r>
      <w:proofErr w:type="spellStart"/>
      <w:r>
        <w:t>kleid</w:t>
      </w:r>
      <w:proofErr w:type="spellEnd"/>
      <w:r>
        <w:t xml:space="preserve"> tragen, oder nicht tragen, So </w:t>
      </w:r>
      <w:proofErr w:type="spellStart"/>
      <w:r>
        <w:t>wirt</w:t>
      </w:r>
      <w:proofErr w:type="spellEnd"/>
      <w:r>
        <w:t xml:space="preserve"> es aber </w:t>
      </w:r>
      <w:proofErr w:type="spellStart"/>
      <w:r>
        <w:t>gleichwol</w:t>
      </w:r>
      <w:proofErr w:type="spellEnd"/>
      <w:r>
        <w:t xml:space="preserve"> ein gros wichtig ding, </w:t>
      </w:r>
      <w:proofErr w:type="spellStart"/>
      <w:r>
        <w:t>darinn</w:t>
      </w:r>
      <w:proofErr w:type="spellEnd"/>
      <w:r>
        <w:t xml:space="preserve"> man den </w:t>
      </w:r>
      <w:proofErr w:type="spellStart"/>
      <w:r>
        <w:t>billichen</w:t>
      </w:r>
      <w:proofErr w:type="spellEnd"/>
      <w:r>
        <w:t xml:space="preserve"> gehorsam </w:t>
      </w:r>
      <w:proofErr w:type="spellStart"/>
      <w:r>
        <w:t>schüldig</w:t>
      </w:r>
      <w:proofErr w:type="spellEnd"/>
      <w:r>
        <w:t xml:space="preserve"> ist, wenn die hohe Oberkeit, </w:t>
      </w:r>
      <w:proofErr w:type="spellStart"/>
      <w:r>
        <w:t>ergernis</w:t>
      </w:r>
      <w:proofErr w:type="spellEnd"/>
      <w:r>
        <w:t xml:space="preserve">, </w:t>
      </w:r>
      <w:proofErr w:type="spellStart"/>
      <w:r>
        <w:t>unordnung</w:t>
      </w:r>
      <w:proofErr w:type="spellEnd"/>
      <w:r>
        <w:t xml:space="preserve"> und </w:t>
      </w:r>
      <w:proofErr w:type="spellStart"/>
      <w:r>
        <w:t>ungleichheit</w:t>
      </w:r>
      <w:proofErr w:type="spellEnd"/>
      <w:r>
        <w:t xml:space="preserve"> </w:t>
      </w:r>
      <w:proofErr w:type="spellStart"/>
      <w:r>
        <w:t>hierinn</w:t>
      </w:r>
      <w:proofErr w:type="spellEnd"/>
      <w:r>
        <w:t xml:space="preserve"> spüret und befindet, und </w:t>
      </w:r>
      <w:proofErr w:type="spellStart"/>
      <w:r>
        <w:t>derhalbe</w:t>
      </w:r>
      <w:proofErr w:type="spellEnd"/>
      <w:r>
        <w:t xml:space="preserve">, von </w:t>
      </w:r>
      <w:proofErr w:type="spellStart"/>
      <w:r>
        <w:t>Ampts</w:t>
      </w:r>
      <w:proofErr w:type="spellEnd"/>
      <w:r>
        <w:t xml:space="preserve"> wegen gebeut das man solch </w:t>
      </w:r>
      <w:proofErr w:type="spellStart"/>
      <w:r>
        <w:t>ergerlich</w:t>
      </w:r>
      <w:proofErr w:type="spellEnd"/>
      <w:r>
        <w:t xml:space="preserve"> </w:t>
      </w:r>
      <w:proofErr w:type="spellStart"/>
      <w:r>
        <w:t>kleid</w:t>
      </w:r>
      <w:proofErr w:type="spellEnd"/>
      <w:r>
        <w:t xml:space="preserve"> ablegen, und sich anderen Christen </w:t>
      </w:r>
      <w:proofErr w:type="spellStart"/>
      <w:r>
        <w:t>hir</w:t>
      </w:r>
      <w:proofErr w:type="spellEnd"/>
      <w:r>
        <w:t xml:space="preserve"> </w:t>
      </w:r>
      <w:proofErr w:type="spellStart"/>
      <w:r>
        <w:t>inn</w:t>
      </w:r>
      <w:proofErr w:type="spellEnd"/>
      <w:r>
        <w:t xml:space="preserve"> </w:t>
      </w:r>
      <w:proofErr w:type="spellStart"/>
      <w:r>
        <w:t>gleichformig</w:t>
      </w:r>
      <w:proofErr w:type="spellEnd"/>
      <w:r>
        <w:t xml:space="preserve"> halten sol. Denn hie hat man Gotts </w:t>
      </w:r>
      <w:proofErr w:type="spellStart"/>
      <w:r>
        <w:t>gebott</w:t>
      </w:r>
      <w:proofErr w:type="spellEnd"/>
      <w:r>
        <w:t xml:space="preserve"> und ernstlichen </w:t>
      </w:r>
      <w:proofErr w:type="spellStart"/>
      <w:r>
        <w:t>befehl</w:t>
      </w:r>
      <w:proofErr w:type="spellEnd"/>
      <w:r>
        <w:t xml:space="preserve">, das man der Oberkeit, nicht allein die straff, sonder auch </w:t>
      </w:r>
      <w:proofErr w:type="spellStart"/>
      <w:r>
        <w:t>beschwerung</w:t>
      </w:r>
      <w:proofErr w:type="spellEnd"/>
      <w:r>
        <w:t xml:space="preserve"> des gewissen zu verhüten, gehorsam sein </w:t>
      </w:r>
      <w:proofErr w:type="spellStart"/>
      <w:r>
        <w:t>mus</w:t>
      </w:r>
      <w:proofErr w:type="spellEnd"/>
      <w:r>
        <w:t xml:space="preserve">, Rom </w:t>
      </w:r>
      <w:proofErr w:type="spellStart"/>
      <w:r>
        <w:t>xiij</w:t>
      </w:r>
      <w:proofErr w:type="spellEnd"/>
      <w:r>
        <w:t xml:space="preserve">. So hat die Oberkeit zu diesem Gebote, </w:t>
      </w:r>
      <w:proofErr w:type="spellStart"/>
      <w:r>
        <w:t>uber</w:t>
      </w:r>
      <w:proofErr w:type="spellEnd"/>
      <w:r>
        <w:t xml:space="preserve"> die </w:t>
      </w:r>
      <w:proofErr w:type="spellStart"/>
      <w:r>
        <w:t>obangezeigte</w:t>
      </w:r>
      <w:proofErr w:type="spellEnd"/>
      <w:r>
        <w:t xml:space="preserve"> anhangende </w:t>
      </w:r>
      <w:proofErr w:type="spellStart"/>
      <w:r>
        <w:t>Abgöterey</w:t>
      </w:r>
      <w:proofErr w:type="spellEnd"/>
      <w:r>
        <w:t xml:space="preserve">, so die Geistliche </w:t>
      </w:r>
      <w:proofErr w:type="spellStart"/>
      <w:r>
        <w:t>kleidung</w:t>
      </w:r>
      <w:proofErr w:type="spellEnd"/>
      <w:r>
        <w:t xml:space="preserve"> mit sich bringt, auch diese Christliche und </w:t>
      </w:r>
      <w:proofErr w:type="spellStart"/>
      <w:r>
        <w:t>wol</w:t>
      </w:r>
      <w:proofErr w:type="spellEnd"/>
      <w:r>
        <w:t xml:space="preserve"> gegründete </w:t>
      </w:r>
      <w:proofErr w:type="spellStart"/>
      <w:r>
        <w:t>ursach</w:t>
      </w:r>
      <w:proofErr w:type="spellEnd"/>
      <w:r>
        <w:t xml:space="preserve">, das sie </w:t>
      </w:r>
      <w:proofErr w:type="spellStart"/>
      <w:r>
        <w:t>ergernis</w:t>
      </w:r>
      <w:proofErr w:type="spellEnd"/>
      <w:r>
        <w:t xml:space="preserve"> ab zu schaffen, gute </w:t>
      </w:r>
      <w:proofErr w:type="spellStart"/>
      <w:r>
        <w:t>ordnung</w:t>
      </w:r>
      <w:proofErr w:type="spellEnd"/>
      <w:r>
        <w:t xml:space="preserve"> </w:t>
      </w:r>
      <w:proofErr w:type="spellStart"/>
      <w:r>
        <w:t>auff</w:t>
      </w:r>
      <w:proofErr w:type="spellEnd"/>
      <w:r>
        <w:t xml:space="preserve"> zu richten, </w:t>
      </w:r>
      <w:proofErr w:type="spellStart"/>
      <w:r>
        <w:t>ungleichheit</w:t>
      </w:r>
      <w:proofErr w:type="spellEnd"/>
      <w:r>
        <w:t xml:space="preserve"> in den </w:t>
      </w:r>
      <w:proofErr w:type="spellStart"/>
      <w:r>
        <w:t>Klösteren</w:t>
      </w:r>
      <w:proofErr w:type="spellEnd"/>
      <w:r>
        <w:t xml:space="preserve"> zu verhüten, schuldig und pflichtig ist. </w:t>
      </w:r>
    </w:p>
    <w:p w14:paraId="429CE342" w14:textId="77777777" w:rsidR="0097207C" w:rsidRDefault="0097207C" w:rsidP="0097207C">
      <w:pPr>
        <w:pStyle w:val="StandardWeb"/>
      </w:pPr>
      <w:r>
        <w:t xml:space="preserve">S. Paul in der </w:t>
      </w:r>
      <w:proofErr w:type="spellStart"/>
      <w:r>
        <w:t>Epistelen</w:t>
      </w:r>
      <w:proofErr w:type="spellEnd"/>
      <w:r>
        <w:t xml:space="preserve"> </w:t>
      </w:r>
      <w:proofErr w:type="spellStart"/>
      <w:r>
        <w:t>zun</w:t>
      </w:r>
      <w:proofErr w:type="spellEnd"/>
      <w:r>
        <w:t xml:space="preserve"> </w:t>
      </w:r>
      <w:proofErr w:type="spellStart"/>
      <w:r>
        <w:t>Römeren</w:t>
      </w:r>
      <w:proofErr w:type="spellEnd"/>
      <w:r>
        <w:t xml:space="preserve">, im </w:t>
      </w:r>
      <w:proofErr w:type="spellStart"/>
      <w:r>
        <w:t>xiiij</w:t>
      </w:r>
      <w:proofErr w:type="spellEnd"/>
      <w:r>
        <w:t xml:space="preserve">. </w:t>
      </w:r>
      <w:proofErr w:type="spellStart"/>
      <w:r>
        <w:t>Capittel</w:t>
      </w:r>
      <w:proofErr w:type="spellEnd"/>
      <w:r>
        <w:t xml:space="preserve">, </w:t>
      </w:r>
      <w:proofErr w:type="spellStart"/>
      <w:r>
        <w:t>disputirt</w:t>
      </w:r>
      <w:proofErr w:type="spellEnd"/>
      <w:r>
        <w:t xml:space="preserve"> </w:t>
      </w:r>
      <w:proofErr w:type="spellStart"/>
      <w:r>
        <w:t>gantz</w:t>
      </w:r>
      <w:proofErr w:type="spellEnd"/>
      <w:r>
        <w:t xml:space="preserve"> fein, ordentlich und Christlich, von solcher </w:t>
      </w:r>
      <w:proofErr w:type="spellStart"/>
      <w:r>
        <w:t>freiheit</w:t>
      </w:r>
      <w:proofErr w:type="spellEnd"/>
      <w:r>
        <w:t xml:space="preserve">, und auch dabey vom </w:t>
      </w:r>
      <w:proofErr w:type="spellStart"/>
      <w:r>
        <w:t>ergernis</w:t>
      </w:r>
      <w:proofErr w:type="spellEnd"/>
      <w:r>
        <w:t xml:space="preserve">, Lasset die dinge, als essen, </w:t>
      </w:r>
      <w:proofErr w:type="spellStart"/>
      <w:r>
        <w:t>trincken</w:t>
      </w:r>
      <w:proofErr w:type="spellEnd"/>
      <w:r>
        <w:t xml:space="preserve">, </w:t>
      </w:r>
      <w:proofErr w:type="spellStart"/>
      <w:r>
        <w:t>auff</w:t>
      </w:r>
      <w:proofErr w:type="spellEnd"/>
      <w:r>
        <w:t xml:space="preserve"> die tage halten etc. so frey sein, wenn kein falsche </w:t>
      </w:r>
      <w:proofErr w:type="spellStart"/>
      <w:r>
        <w:t>meinung</w:t>
      </w:r>
      <w:proofErr w:type="spellEnd"/>
      <w:r>
        <w:t xml:space="preserve"> oder </w:t>
      </w:r>
      <w:proofErr w:type="spellStart"/>
      <w:r>
        <w:t>ergernis</w:t>
      </w:r>
      <w:proofErr w:type="spellEnd"/>
      <w:r>
        <w:t xml:space="preserve"> dazu </w:t>
      </w:r>
      <w:proofErr w:type="spellStart"/>
      <w:r>
        <w:t>kümpt</w:t>
      </w:r>
      <w:proofErr w:type="spellEnd"/>
      <w:r>
        <w:t xml:space="preserve">, fein frey bleiben, wenn aber die falsche </w:t>
      </w:r>
      <w:proofErr w:type="spellStart"/>
      <w:r>
        <w:t>meinung</w:t>
      </w:r>
      <w:proofErr w:type="spellEnd"/>
      <w:r>
        <w:t xml:space="preserve"> dazu </w:t>
      </w:r>
      <w:proofErr w:type="spellStart"/>
      <w:r>
        <w:t>kümpt</w:t>
      </w:r>
      <w:proofErr w:type="spellEnd"/>
      <w:r>
        <w:t xml:space="preserve">, das man verdienst drein suchet, und ander </w:t>
      </w:r>
      <w:proofErr w:type="spellStart"/>
      <w:r>
        <w:t>leut</w:t>
      </w:r>
      <w:proofErr w:type="spellEnd"/>
      <w:r>
        <w:t xml:space="preserve">, die </w:t>
      </w:r>
      <w:proofErr w:type="spellStart"/>
      <w:r>
        <w:t>solchs</w:t>
      </w:r>
      <w:proofErr w:type="spellEnd"/>
      <w:r>
        <w:t xml:space="preserve"> nicht thun, derhalben </w:t>
      </w:r>
      <w:proofErr w:type="spellStart"/>
      <w:r>
        <w:t>verwirffet</w:t>
      </w:r>
      <w:proofErr w:type="spellEnd"/>
      <w:r>
        <w:t xml:space="preserve">, und richtet, oder auch </w:t>
      </w:r>
      <w:proofErr w:type="spellStart"/>
      <w:r>
        <w:t>ergernis</w:t>
      </w:r>
      <w:proofErr w:type="spellEnd"/>
      <w:r>
        <w:t xml:space="preserve">, das sich andere </w:t>
      </w:r>
      <w:proofErr w:type="spellStart"/>
      <w:r>
        <w:t>darn</w:t>
      </w:r>
      <w:proofErr w:type="spellEnd"/>
      <w:r>
        <w:t xml:space="preserve"> </w:t>
      </w:r>
      <w:proofErr w:type="spellStart"/>
      <w:r>
        <w:t>stossen</w:t>
      </w:r>
      <w:proofErr w:type="spellEnd"/>
      <w:r>
        <w:t xml:space="preserve"> und </w:t>
      </w:r>
      <w:proofErr w:type="spellStart"/>
      <w:r>
        <w:t>ergeren</w:t>
      </w:r>
      <w:proofErr w:type="spellEnd"/>
      <w:r>
        <w:t xml:space="preserve">, so </w:t>
      </w:r>
      <w:proofErr w:type="spellStart"/>
      <w:r>
        <w:t>fellet</w:t>
      </w:r>
      <w:proofErr w:type="spellEnd"/>
      <w:r>
        <w:t xml:space="preserve"> er ein ander </w:t>
      </w:r>
      <w:proofErr w:type="spellStart"/>
      <w:r>
        <w:t>sententz</w:t>
      </w:r>
      <w:proofErr w:type="spellEnd"/>
      <w:r>
        <w:t xml:space="preserve"> und sagt. Lasset uns nicht mehr einer den anderen richten, Sonder das richtet viel mehr, das </w:t>
      </w:r>
      <w:proofErr w:type="spellStart"/>
      <w:r>
        <w:t>niemandt</w:t>
      </w:r>
      <w:proofErr w:type="spellEnd"/>
      <w:r>
        <w:t xml:space="preserve"> seinem </w:t>
      </w:r>
      <w:proofErr w:type="spellStart"/>
      <w:r>
        <w:t>bruder</w:t>
      </w:r>
      <w:proofErr w:type="spellEnd"/>
      <w:r>
        <w:t xml:space="preserve"> einen </w:t>
      </w:r>
      <w:proofErr w:type="spellStart"/>
      <w:r>
        <w:t>anstos</w:t>
      </w:r>
      <w:proofErr w:type="spellEnd"/>
      <w:r>
        <w:t xml:space="preserve"> oder </w:t>
      </w:r>
      <w:proofErr w:type="spellStart"/>
      <w:r>
        <w:t>ergernis</w:t>
      </w:r>
      <w:proofErr w:type="spellEnd"/>
      <w:r>
        <w:t xml:space="preserve"> darstelle. </w:t>
      </w:r>
      <w:proofErr w:type="spellStart"/>
      <w:r>
        <w:t>Diss</w:t>
      </w:r>
      <w:proofErr w:type="spellEnd"/>
      <w:r>
        <w:t xml:space="preserve"> alles </w:t>
      </w:r>
      <w:proofErr w:type="spellStart"/>
      <w:r>
        <w:t>mus</w:t>
      </w:r>
      <w:proofErr w:type="spellEnd"/>
      <w:r>
        <w:t xml:space="preserve"> auch von der </w:t>
      </w:r>
      <w:proofErr w:type="spellStart"/>
      <w:r>
        <w:t>kleidung</w:t>
      </w:r>
      <w:proofErr w:type="spellEnd"/>
      <w:r>
        <w:t xml:space="preserve"> verstanden werden, denn das gebe ich gerne nach, das sonst oder so gekleidet sein, ein geringe ding sein, sonderlich bey den Christen, die von Christlicher </w:t>
      </w:r>
      <w:proofErr w:type="spellStart"/>
      <w:r>
        <w:t>freiheit</w:t>
      </w:r>
      <w:proofErr w:type="spellEnd"/>
      <w:r>
        <w:t xml:space="preserve">, guten verstand und </w:t>
      </w:r>
      <w:proofErr w:type="spellStart"/>
      <w:r>
        <w:t>unterrichtung</w:t>
      </w:r>
      <w:proofErr w:type="spellEnd"/>
      <w:r>
        <w:t xml:space="preserve"> haben, Wo aber die Kleidung anhangende Abgötterey, falsche </w:t>
      </w:r>
      <w:proofErr w:type="spellStart"/>
      <w:r>
        <w:t>meinung</w:t>
      </w:r>
      <w:proofErr w:type="spellEnd"/>
      <w:r>
        <w:t xml:space="preserve"> und </w:t>
      </w:r>
      <w:proofErr w:type="spellStart"/>
      <w:r>
        <w:t>zuversicht</w:t>
      </w:r>
      <w:proofErr w:type="spellEnd"/>
      <w:r>
        <w:t xml:space="preserve">, </w:t>
      </w:r>
      <w:proofErr w:type="spellStart"/>
      <w:r>
        <w:t>ergernis</w:t>
      </w:r>
      <w:proofErr w:type="spellEnd"/>
      <w:r>
        <w:t xml:space="preserve"> und </w:t>
      </w:r>
      <w:proofErr w:type="spellStart"/>
      <w:r>
        <w:t>anstos</w:t>
      </w:r>
      <w:proofErr w:type="spellEnd"/>
      <w:r>
        <w:t xml:space="preserve"> hat, und dann auch in muthwilligem ungehorsam der Oberkeit zu wider gehandelt </w:t>
      </w:r>
      <w:proofErr w:type="spellStart"/>
      <w:r>
        <w:t>wirdet</w:t>
      </w:r>
      <w:proofErr w:type="spellEnd"/>
      <w:r>
        <w:t xml:space="preserve">, da ist sie nicht mehr ein frey, sonder ein </w:t>
      </w:r>
      <w:proofErr w:type="spellStart"/>
      <w:r>
        <w:t>verdamlich</w:t>
      </w:r>
      <w:proofErr w:type="spellEnd"/>
      <w:r>
        <w:t xml:space="preserve"> ding, damit Gott und die Oberkeit zum </w:t>
      </w:r>
      <w:proofErr w:type="spellStart"/>
      <w:r>
        <w:t>höhesten</w:t>
      </w:r>
      <w:proofErr w:type="spellEnd"/>
      <w:r>
        <w:t xml:space="preserve"> verletzt, und andere </w:t>
      </w:r>
      <w:proofErr w:type="spellStart"/>
      <w:r>
        <w:t>frome</w:t>
      </w:r>
      <w:proofErr w:type="spellEnd"/>
      <w:r>
        <w:t xml:space="preserve"> </w:t>
      </w:r>
      <w:proofErr w:type="spellStart"/>
      <w:r>
        <w:t>hertzen</w:t>
      </w:r>
      <w:proofErr w:type="spellEnd"/>
      <w:r>
        <w:t xml:space="preserve"> </w:t>
      </w:r>
      <w:proofErr w:type="spellStart"/>
      <w:r>
        <w:t>ubel</w:t>
      </w:r>
      <w:proofErr w:type="spellEnd"/>
      <w:r>
        <w:t xml:space="preserve"> </w:t>
      </w:r>
      <w:proofErr w:type="spellStart"/>
      <w:r>
        <w:t>geergert</w:t>
      </w:r>
      <w:proofErr w:type="spellEnd"/>
      <w:r>
        <w:t xml:space="preserve"> werden, und wo die </w:t>
      </w:r>
      <w:proofErr w:type="spellStart"/>
      <w:r>
        <w:t>eweren</w:t>
      </w:r>
      <w:proofErr w:type="spellEnd"/>
      <w:r>
        <w:t xml:space="preserve"> in solchem ungehorsam bleiben würden, des ich nicht hoffen </w:t>
      </w:r>
      <w:proofErr w:type="spellStart"/>
      <w:r>
        <w:t>wil</w:t>
      </w:r>
      <w:proofErr w:type="spellEnd"/>
      <w:r>
        <w:t xml:space="preserve">, </w:t>
      </w:r>
      <w:proofErr w:type="spellStart"/>
      <w:r>
        <w:t>müsten</w:t>
      </w:r>
      <w:proofErr w:type="spellEnd"/>
      <w:r>
        <w:t xml:space="preserve"> sie </w:t>
      </w:r>
      <w:proofErr w:type="spellStart"/>
      <w:r>
        <w:t>Gots</w:t>
      </w:r>
      <w:proofErr w:type="spellEnd"/>
      <w:r>
        <w:t xml:space="preserve"> straff dort, und hie der </w:t>
      </w:r>
      <w:proofErr w:type="spellStart"/>
      <w:r>
        <w:t>oberkeit</w:t>
      </w:r>
      <w:proofErr w:type="spellEnd"/>
      <w:r>
        <w:t xml:space="preserve"> </w:t>
      </w:r>
      <w:proofErr w:type="spellStart"/>
      <w:r>
        <w:t>ungnad</w:t>
      </w:r>
      <w:proofErr w:type="spellEnd"/>
      <w:r>
        <w:t xml:space="preserve"> </w:t>
      </w:r>
      <w:proofErr w:type="spellStart"/>
      <w:r>
        <w:t>gewertig</w:t>
      </w:r>
      <w:proofErr w:type="spellEnd"/>
      <w:r>
        <w:t xml:space="preserve"> sein, Denn die </w:t>
      </w:r>
      <w:proofErr w:type="spellStart"/>
      <w:r>
        <w:t>schrifft</w:t>
      </w:r>
      <w:proofErr w:type="spellEnd"/>
      <w:r>
        <w:t xml:space="preserve"> sagt nicht vergeblich, Gehorsam sey besser dann </w:t>
      </w:r>
      <w:proofErr w:type="spellStart"/>
      <w:r>
        <w:t>opffer</w:t>
      </w:r>
      <w:proofErr w:type="spellEnd"/>
      <w:r>
        <w:t xml:space="preserve">. j. </w:t>
      </w:r>
      <w:proofErr w:type="spellStart"/>
      <w:r>
        <w:t>Samue</w:t>
      </w:r>
      <w:proofErr w:type="spellEnd"/>
      <w:r>
        <w:t xml:space="preserve"> xv. </w:t>
      </w:r>
    </w:p>
    <w:p w14:paraId="17C745E7" w14:textId="77777777" w:rsidR="0097207C" w:rsidRDefault="0097207C" w:rsidP="0097207C">
      <w:pPr>
        <w:pStyle w:val="StandardWeb"/>
      </w:pPr>
      <w:r>
        <w:t xml:space="preserve">Das aber die </w:t>
      </w:r>
      <w:proofErr w:type="spellStart"/>
      <w:r>
        <w:t>eweren</w:t>
      </w:r>
      <w:proofErr w:type="spellEnd"/>
      <w:r>
        <w:t xml:space="preserve"> in den </w:t>
      </w:r>
      <w:proofErr w:type="spellStart"/>
      <w:r>
        <w:t>Klösteren</w:t>
      </w:r>
      <w:proofErr w:type="spellEnd"/>
      <w:r>
        <w:t xml:space="preserve"> da noch die </w:t>
      </w:r>
      <w:proofErr w:type="spellStart"/>
      <w:r>
        <w:t>ablegung</w:t>
      </w:r>
      <w:proofErr w:type="spellEnd"/>
      <w:r>
        <w:t xml:space="preserve"> der kappen geweigert </w:t>
      </w:r>
      <w:proofErr w:type="spellStart"/>
      <w:r>
        <w:t>wirt</w:t>
      </w:r>
      <w:proofErr w:type="spellEnd"/>
      <w:r>
        <w:t xml:space="preserve">, nicht allein mit solchen </w:t>
      </w:r>
      <w:proofErr w:type="spellStart"/>
      <w:r>
        <w:t>jren</w:t>
      </w:r>
      <w:proofErr w:type="spellEnd"/>
      <w:r>
        <w:t xml:space="preserve"> Abgöttischen </w:t>
      </w:r>
      <w:proofErr w:type="spellStart"/>
      <w:r>
        <w:t>kleideren</w:t>
      </w:r>
      <w:proofErr w:type="spellEnd"/>
      <w:r>
        <w:t xml:space="preserve">, anderen </w:t>
      </w:r>
      <w:proofErr w:type="spellStart"/>
      <w:r>
        <w:t>Klösteren</w:t>
      </w:r>
      <w:proofErr w:type="spellEnd"/>
      <w:r>
        <w:t xml:space="preserve"> im lang zu </w:t>
      </w:r>
      <w:proofErr w:type="spellStart"/>
      <w:r>
        <w:t>Gottingen</w:t>
      </w:r>
      <w:proofErr w:type="spellEnd"/>
      <w:r>
        <w:t xml:space="preserve">, und hie zwischen Deister und Lein dem Kloster Derneburg solche </w:t>
      </w:r>
      <w:proofErr w:type="spellStart"/>
      <w:r>
        <w:t>ergernis</w:t>
      </w:r>
      <w:proofErr w:type="spellEnd"/>
      <w:r>
        <w:t xml:space="preserve"> geben, sonder auch dieselbigen, in dem das sie wie die gehorsamen, die Kappen abgelegt, und sich wie andere Christen geschickt haben, für leichtfertig halten, richten und verdammen, ist am tage, und wenn allein die ehrlichen, </w:t>
      </w:r>
      <w:proofErr w:type="spellStart"/>
      <w:r>
        <w:t>fromen</w:t>
      </w:r>
      <w:proofErr w:type="spellEnd"/>
      <w:r>
        <w:t xml:space="preserve">, </w:t>
      </w:r>
      <w:proofErr w:type="spellStart"/>
      <w:r>
        <w:t>Gotseligen</w:t>
      </w:r>
      <w:proofErr w:type="spellEnd"/>
      <w:r>
        <w:t xml:space="preserve"> </w:t>
      </w:r>
      <w:proofErr w:type="spellStart"/>
      <w:r>
        <w:t>kinder</w:t>
      </w:r>
      <w:proofErr w:type="spellEnd"/>
      <w:r>
        <w:t xml:space="preserve"> zu Derneburg, die </w:t>
      </w:r>
      <w:proofErr w:type="spellStart"/>
      <w:r>
        <w:t>brieffe</w:t>
      </w:r>
      <w:proofErr w:type="spellEnd"/>
      <w:r>
        <w:t xml:space="preserve">, so sie solcher </w:t>
      </w:r>
      <w:proofErr w:type="spellStart"/>
      <w:r>
        <w:t>ablegung</w:t>
      </w:r>
      <w:proofErr w:type="spellEnd"/>
      <w:r>
        <w:t xml:space="preserve"> halben, aus anderen ungehorsamen </w:t>
      </w:r>
      <w:proofErr w:type="spellStart"/>
      <w:r>
        <w:t>Klösteren</w:t>
      </w:r>
      <w:proofErr w:type="spellEnd"/>
      <w:r>
        <w:t xml:space="preserve"> </w:t>
      </w:r>
      <w:proofErr w:type="spellStart"/>
      <w:r>
        <w:t>bekomen</w:t>
      </w:r>
      <w:proofErr w:type="spellEnd"/>
      <w:r>
        <w:t xml:space="preserve"> haben, </w:t>
      </w:r>
      <w:proofErr w:type="spellStart"/>
      <w:r>
        <w:t>fürlegen</w:t>
      </w:r>
      <w:proofErr w:type="spellEnd"/>
      <w:r>
        <w:t xml:space="preserve"> </w:t>
      </w:r>
      <w:proofErr w:type="spellStart"/>
      <w:r>
        <w:t>solten</w:t>
      </w:r>
      <w:proofErr w:type="spellEnd"/>
      <w:r>
        <w:t xml:space="preserve">, So würde man </w:t>
      </w:r>
      <w:proofErr w:type="spellStart"/>
      <w:r>
        <w:t>wol</w:t>
      </w:r>
      <w:proofErr w:type="spellEnd"/>
      <w:r>
        <w:t xml:space="preserve"> sehen, wie gros von der </w:t>
      </w:r>
      <w:proofErr w:type="spellStart"/>
      <w:r>
        <w:t>heilosen</w:t>
      </w:r>
      <w:proofErr w:type="spellEnd"/>
      <w:r>
        <w:t xml:space="preserve">, lausigen kappen, bey den Papisten gehalten </w:t>
      </w:r>
      <w:proofErr w:type="spellStart"/>
      <w:r>
        <w:t>wirt</w:t>
      </w:r>
      <w:proofErr w:type="spellEnd"/>
      <w:r>
        <w:t xml:space="preserve">. Zu dem haben mir etliche ungehorsame zu </w:t>
      </w:r>
      <w:proofErr w:type="spellStart"/>
      <w:r>
        <w:t>Wüllinghausen</w:t>
      </w:r>
      <w:proofErr w:type="spellEnd"/>
      <w:r>
        <w:t xml:space="preserve"> unter die </w:t>
      </w:r>
      <w:proofErr w:type="spellStart"/>
      <w:r>
        <w:t>augen</w:t>
      </w:r>
      <w:proofErr w:type="spellEnd"/>
      <w:r>
        <w:t xml:space="preserve"> </w:t>
      </w:r>
      <w:proofErr w:type="spellStart"/>
      <w:r>
        <w:t>newlich</w:t>
      </w:r>
      <w:proofErr w:type="spellEnd"/>
      <w:r>
        <w:t xml:space="preserve"> gesagt, Sie können oder wöllen die kappe nicht ablegen, Und da nach </w:t>
      </w:r>
      <w:proofErr w:type="spellStart"/>
      <w:r>
        <w:t>meienr</w:t>
      </w:r>
      <w:proofErr w:type="spellEnd"/>
      <w:r>
        <w:t xml:space="preserve"> abreisen der </w:t>
      </w:r>
      <w:proofErr w:type="spellStart"/>
      <w:r>
        <w:t>Amptmann</w:t>
      </w:r>
      <w:proofErr w:type="spellEnd"/>
      <w:r>
        <w:t xml:space="preserve"> </w:t>
      </w:r>
      <w:proofErr w:type="spellStart"/>
      <w:r>
        <w:t>daselbs</w:t>
      </w:r>
      <w:proofErr w:type="spellEnd"/>
      <w:r>
        <w:t xml:space="preserve">, </w:t>
      </w:r>
      <w:proofErr w:type="spellStart"/>
      <w:r>
        <w:t>auff</w:t>
      </w:r>
      <w:proofErr w:type="spellEnd"/>
      <w:r>
        <w:t xml:space="preserve"> sein Fürstlich </w:t>
      </w:r>
      <w:proofErr w:type="spellStart"/>
      <w:r>
        <w:t>befelh</w:t>
      </w:r>
      <w:proofErr w:type="spellEnd"/>
      <w:r>
        <w:t xml:space="preserve">, so er vorhin </w:t>
      </w:r>
      <w:proofErr w:type="spellStart"/>
      <w:r>
        <w:t>bekomen</w:t>
      </w:r>
      <w:proofErr w:type="spellEnd"/>
      <w:r>
        <w:t xml:space="preserve"> hatte, den guten </w:t>
      </w:r>
      <w:proofErr w:type="spellStart"/>
      <w:r>
        <w:t>kinderen</w:t>
      </w:r>
      <w:proofErr w:type="spellEnd"/>
      <w:r>
        <w:t xml:space="preserve"> etliche </w:t>
      </w:r>
      <w:proofErr w:type="spellStart"/>
      <w:r>
        <w:t>Lundische</w:t>
      </w:r>
      <w:proofErr w:type="spellEnd"/>
      <w:r>
        <w:t xml:space="preserve"> </w:t>
      </w:r>
      <w:proofErr w:type="spellStart"/>
      <w:r>
        <w:t>tücher</w:t>
      </w:r>
      <w:proofErr w:type="spellEnd"/>
      <w:r>
        <w:t xml:space="preserve">, die er </w:t>
      </w:r>
      <w:proofErr w:type="spellStart"/>
      <w:r>
        <w:t>jnen</w:t>
      </w:r>
      <w:proofErr w:type="spellEnd"/>
      <w:r>
        <w:t xml:space="preserve"> zu solcher </w:t>
      </w:r>
      <w:proofErr w:type="spellStart"/>
      <w:r>
        <w:t>behuff</w:t>
      </w:r>
      <w:proofErr w:type="spellEnd"/>
      <w:r>
        <w:t xml:space="preserve"> </w:t>
      </w:r>
      <w:proofErr w:type="spellStart"/>
      <w:r>
        <w:t>gekaufft</w:t>
      </w:r>
      <w:proofErr w:type="spellEnd"/>
      <w:r>
        <w:t xml:space="preserve">, hat wöllen bereiten lassen, haben sich die ungehorsamen gerottet, und </w:t>
      </w:r>
      <w:proofErr w:type="spellStart"/>
      <w:r>
        <w:t>seind</w:t>
      </w:r>
      <w:proofErr w:type="spellEnd"/>
      <w:r>
        <w:t xml:space="preserve"> zur Domina </w:t>
      </w:r>
      <w:proofErr w:type="spellStart"/>
      <w:r>
        <w:t>gelauffen</w:t>
      </w:r>
      <w:proofErr w:type="spellEnd"/>
      <w:r>
        <w:t xml:space="preserve">, haben derselben angesagt, Sie solle dem </w:t>
      </w:r>
      <w:proofErr w:type="spellStart"/>
      <w:r>
        <w:t>Amptmann</w:t>
      </w:r>
      <w:proofErr w:type="spellEnd"/>
      <w:r>
        <w:t xml:space="preserve"> verbieten, das er solche </w:t>
      </w:r>
      <w:proofErr w:type="spellStart"/>
      <w:r>
        <w:t>bereitung</w:t>
      </w:r>
      <w:proofErr w:type="spellEnd"/>
      <w:r>
        <w:t xml:space="preserve"> des </w:t>
      </w:r>
      <w:proofErr w:type="spellStart"/>
      <w:r>
        <w:t>tuches</w:t>
      </w:r>
      <w:proofErr w:type="spellEnd"/>
      <w:r>
        <w:t xml:space="preserve"> unterwegen lasse, Denn sie sein nicht bedacht, könnens auch nicht thun, das sie die kappen ablegen und ander </w:t>
      </w:r>
      <w:proofErr w:type="spellStart"/>
      <w:r>
        <w:t>kleider</w:t>
      </w:r>
      <w:proofErr w:type="spellEnd"/>
      <w:r>
        <w:t xml:space="preserve"> anziehen wöllen. </w:t>
      </w:r>
    </w:p>
    <w:p w14:paraId="52D16A1C" w14:textId="77777777" w:rsidR="0097207C" w:rsidRDefault="0097207C" w:rsidP="0097207C">
      <w:pPr>
        <w:pStyle w:val="StandardWeb"/>
      </w:pPr>
      <w:r>
        <w:t xml:space="preserve">Haben sie nu auf die kappe keine </w:t>
      </w:r>
      <w:proofErr w:type="spellStart"/>
      <w:r>
        <w:t>zuversicht</w:t>
      </w:r>
      <w:proofErr w:type="spellEnd"/>
      <w:r>
        <w:t xml:space="preserve">, und suchen keinen verdienst drein, mit vieler </w:t>
      </w:r>
      <w:proofErr w:type="spellStart"/>
      <w:r>
        <w:t>fromer</w:t>
      </w:r>
      <w:proofErr w:type="spellEnd"/>
      <w:r>
        <w:t xml:space="preserve"> </w:t>
      </w:r>
      <w:proofErr w:type="spellStart"/>
      <w:r>
        <w:t>leut</w:t>
      </w:r>
      <w:proofErr w:type="spellEnd"/>
      <w:r>
        <w:t xml:space="preserve"> </w:t>
      </w:r>
      <w:proofErr w:type="spellStart"/>
      <w:r>
        <w:t>ergernis</w:t>
      </w:r>
      <w:proofErr w:type="spellEnd"/>
      <w:r>
        <w:t xml:space="preserve">, </w:t>
      </w:r>
      <w:proofErr w:type="spellStart"/>
      <w:r>
        <w:t>warumb</w:t>
      </w:r>
      <w:proofErr w:type="spellEnd"/>
      <w:r>
        <w:t xml:space="preserve"> halten sie dann die anderen, die </w:t>
      </w:r>
      <w:proofErr w:type="spellStart"/>
      <w:r>
        <w:t>jre</w:t>
      </w:r>
      <w:proofErr w:type="spellEnd"/>
      <w:r>
        <w:t xml:space="preserve"> </w:t>
      </w:r>
      <w:proofErr w:type="spellStart"/>
      <w:r>
        <w:t>kleidung</w:t>
      </w:r>
      <w:proofErr w:type="spellEnd"/>
      <w:r>
        <w:t xml:space="preserve"> abgelegt, und sich in den gehorsam geschickt haben, so gar leichtfertig, und richten sie, als </w:t>
      </w:r>
      <w:proofErr w:type="spellStart"/>
      <w:r>
        <w:t>hetten</w:t>
      </w:r>
      <w:proofErr w:type="spellEnd"/>
      <w:r>
        <w:t xml:space="preserve"> sie unrecht gethan? </w:t>
      </w:r>
      <w:proofErr w:type="spellStart"/>
      <w:r>
        <w:t>Warumb</w:t>
      </w:r>
      <w:proofErr w:type="spellEnd"/>
      <w:r>
        <w:t xml:space="preserve"> rotten sie sich also wider </w:t>
      </w:r>
      <w:proofErr w:type="spellStart"/>
      <w:r>
        <w:t>jre</w:t>
      </w:r>
      <w:proofErr w:type="spellEnd"/>
      <w:r>
        <w:t xml:space="preserve"> Obersten, das man </w:t>
      </w:r>
      <w:proofErr w:type="spellStart"/>
      <w:r>
        <w:t>jnem</w:t>
      </w:r>
      <w:proofErr w:type="spellEnd"/>
      <w:r>
        <w:t xml:space="preserve"> im </w:t>
      </w:r>
      <w:proofErr w:type="spellStart"/>
      <w:r>
        <w:t>Pabstum</w:t>
      </w:r>
      <w:proofErr w:type="spellEnd"/>
      <w:r>
        <w:t xml:space="preserve"> nicht hatte gut lassen sein? </w:t>
      </w:r>
      <w:proofErr w:type="spellStart"/>
      <w:r>
        <w:t>Warumb</w:t>
      </w:r>
      <w:proofErr w:type="spellEnd"/>
      <w:r>
        <w:t xml:space="preserve"> verachten sie so </w:t>
      </w:r>
      <w:proofErr w:type="spellStart"/>
      <w:r>
        <w:t>freuenlich</w:t>
      </w:r>
      <w:proofErr w:type="spellEnd"/>
      <w:r>
        <w:t xml:space="preserve"> und muthwilliglich, </w:t>
      </w:r>
      <w:proofErr w:type="spellStart"/>
      <w:r>
        <w:t>jre</w:t>
      </w:r>
      <w:proofErr w:type="spellEnd"/>
      <w:r>
        <w:t xml:space="preserve"> hohe </w:t>
      </w:r>
      <w:proofErr w:type="spellStart"/>
      <w:r>
        <w:t>gnedige</w:t>
      </w:r>
      <w:proofErr w:type="spellEnd"/>
      <w:r>
        <w:t xml:space="preserve"> Oberkeit, und </w:t>
      </w:r>
      <w:proofErr w:type="spellStart"/>
      <w:r>
        <w:t>jrer</w:t>
      </w:r>
      <w:proofErr w:type="spellEnd"/>
      <w:r>
        <w:t xml:space="preserve"> F. G. </w:t>
      </w:r>
      <w:proofErr w:type="spellStart"/>
      <w:r>
        <w:t>vielfeltiges</w:t>
      </w:r>
      <w:proofErr w:type="spellEnd"/>
      <w:r>
        <w:t xml:space="preserve"> schreiben und </w:t>
      </w:r>
      <w:proofErr w:type="spellStart"/>
      <w:r>
        <w:t>forderen</w:t>
      </w:r>
      <w:proofErr w:type="spellEnd"/>
      <w:r>
        <w:t xml:space="preserve">, so an sie alle so </w:t>
      </w:r>
      <w:proofErr w:type="spellStart"/>
      <w:r>
        <w:t>offtmals</w:t>
      </w:r>
      <w:proofErr w:type="spellEnd"/>
      <w:r>
        <w:t xml:space="preserve"> geschehen ist? </w:t>
      </w:r>
      <w:proofErr w:type="spellStart"/>
      <w:r>
        <w:t>Solchs</w:t>
      </w:r>
      <w:proofErr w:type="spellEnd"/>
      <w:r>
        <w:t xml:space="preserve"> würden sie freilich nicht thun, wenn sie die Kappe </w:t>
      </w:r>
      <w:proofErr w:type="spellStart"/>
      <w:r>
        <w:t>fur</w:t>
      </w:r>
      <w:proofErr w:type="spellEnd"/>
      <w:r>
        <w:t xml:space="preserve"> so ein </w:t>
      </w:r>
      <w:proofErr w:type="spellStart"/>
      <w:r>
        <w:t>gerings</w:t>
      </w:r>
      <w:proofErr w:type="spellEnd"/>
      <w:r>
        <w:t xml:space="preserve"> frey ding hielten, wie sie für geben, Denn sie wissen und müssens bekennen, wenn hochgedachte </w:t>
      </w:r>
      <w:proofErr w:type="spellStart"/>
      <w:r>
        <w:t>unse</w:t>
      </w:r>
      <w:proofErr w:type="spellEnd"/>
      <w:r>
        <w:t xml:space="preserve"> G. </w:t>
      </w:r>
      <w:proofErr w:type="spellStart"/>
      <w:r>
        <w:t>oberkeit</w:t>
      </w:r>
      <w:proofErr w:type="spellEnd"/>
      <w:r>
        <w:t xml:space="preserve"> den ernst dazu thun </w:t>
      </w:r>
      <w:proofErr w:type="spellStart"/>
      <w:r>
        <w:t>wil</w:t>
      </w:r>
      <w:proofErr w:type="spellEnd"/>
      <w:r>
        <w:t xml:space="preserve">, wie zuletzt geschehen </w:t>
      </w:r>
      <w:proofErr w:type="spellStart"/>
      <w:r>
        <w:t>mus</w:t>
      </w:r>
      <w:proofErr w:type="spellEnd"/>
      <w:r>
        <w:t xml:space="preserve">, das sie dann solchem ungehorsam </w:t>
      </w:r>
      <w:proofErr w:type="spellStart"/>
      <w:r>
        <w:t>wirt</w:t>
      </w:r>
      <w:proofErr w:type="spellEnd"/>
      <w:r>
        <w:t xml:space="preserve"> zu raten und zu </w:t>
      </w:r>
      <w:proofErr w:type="spellStart"/>
      <w:r>
        <w:t>steuren</w:t>
      </w:r>
      <w:proofErr w:type="spellEnd"/>
      <w:r>
        <w:t xml:space="preserve"> wissen, So würden sie auch die anderen gehorsamen, nicht also für leichtfertig halten, richten und verdammen, das sie die Kappe abgelegt und andere </w:t>
      </w:r>
      <w:proofErr w:type="spellStart"/>
      <w:r>
        <w:t>kleider</w:t>
      </w:r>
      <w:proofErr w:type="spellEnd"/>
      <w:r>
        <w:t xml:space="preserve"> angezogen haben, wenn sie nicht die Kappe für ein heilig </w:t>
      </w:r>
      <w:proofErr w:type="spellStart"/>
      <w:r>
        <w:t>kleid</w:t>
      </w:r>
      <w:proofErr w:type="spellEnd"/>
      <w:r>
        <w:t xml:space="preserve">, das besser, dann ander </w:t>
      </w:r>
      <w:proofErr w:type="spellStart"/>
      <w:r>
        <w:t>kleider</w:t>
      </w:r>
      <w:proofErr w:type="spellEnd"/>
      <w:r>
        <w:t xml:space="preserve"> sey, hielten. </w:t>
      </w:r>
    </w:p>
    <w:p w14:paraId="46E0A10B" w14:textId="77777777" w:rsidR="0097207C" w:rsidRDefault="0097207C" w:rsidP="0097207C">
      <w:pPr>
        <w:pStyle w:val="StandardWeb"/>
      </w:pPr>
      <w:r>
        <w:t xml:space="preserve">Und damit ich dennoch alle gehorsame </w:t>
      </w:r>
      <w:proofErr w:type="spellStart"/>
      <w:r>
        <w:t>kinder</w:t>
      </w:r>
      <w:proofErr w:type="spellEnd"/>
      <w:r>
        <w:t xml:space="preserve"> und </w:t>
      </w:r>
      <w:proofErr w:type="spellStart"/>
      <w:r>
        <w:t>Junckfrawen</w:t>
      </w:r>
      <w:proofErr w:type="spellEnd"/>
      <w:r>
        <w:t xml:space="preserve">, in den </w:t>
      </w:r>
      <w:proofErr w:type="spellStart"/>
      <w:r>
        <w:t>Klösteren</w:t>
      </w:r>
      <w:proofErr w:type="spellEnd"/>
      <w:r>
        <w:t xml:space="preserve">, die sich zu </w:t>
      </w:r>
      <w:proofErr w:type="spellStart"/>
      <w:r>
        <w:t>Gots</w:t>
      </w:r>
      <w:proofErr w:type="spellEnd"/>
      <w:r>
        <w:t xml:space="preserve"> worte, dem </w:t>
      </w:r>
      <w:proofErr w:type="spellStart"/>
      <w:r>
        <w:t>hochwirdigen</w:t>
      </w:r>
      <w:proofErr w:type="spellEnd"/>
      <w:r>
        <w:t xml:space="preserve"> Sacrament des </w:t>
      </w:r>
      <w:proofErr w:type="spellStart"/>
      <w:r>
        <w:t>leibes</w:t>
      </w:r>
      <w:proofErr w:type="spellEnd"/>
      <w:r>
        <w:t xml:space="preserve"> und </w:t>
      </w:r>
      <w:proofErr w:type="spellStart"/>
      <w:r>
        <w:t>bluts</w:t>
      </w:r>
      <w:proofErr w:type="spellEnd"/>
      <w:r>
        <w:t xml:space="preserve"> Christi, und in Christlichem gehorsam mit </w:t>
      </w:r>
      <w:proofErr w:type="spellStart"/>
      <w:r>
        <w:t>ablegung</w:t>
      </w:r>
      <w:proofErr w:type="spellEnd"/>
      <w:r>
        <w:t xml:space="preserve"> der kappen begeben haben, solcher </w:t>
      </w:r>
      <w:proofErr w:type="spellStart"/>
      <w:r>
        <w:t>auffgelegten</w:t>
      </w:r>
      <w:proofErr w:type="spellEnd"/>
      <w:r>
        <w:t xml:space="preserve"> </w:t>
      </w:r>
      <w:proofErr w:type="spellStart"/>
      <w:r>
        <w:t>leichtfertigkeit</w:t>
      </w:r>
      <w:proofErr w:type="spellEnd"/>
      <w:r>
        <w:t xml:space="preserve"> halben, für </w:t>
      </w:r>
      <w:proofErr w:type="spellStart"/>
      <w:r>
        <w:t>jedermenniglich</w:t>
      </w:r>
      <w:proofErr w:type="spellEnd"/>
      <w:r>
        <w:t xml:space="preserve"> entschuldige, So </w:t>
      </w:r>
      <w:proofErr w:type="spellStart"/>
      <w:r>
        <w:t>mus</w:t>
      </w:r>
      <w:proofErr w:type="spellEnd"/>
      <w:r>
        <w:t xml:space="preserve"> ich bekennen, das ich bey denselbigen </w:t>
      </w:r>
      <w:proofErr w:type="spellStart"/>
      <w:r>
        <w:t>bissher</w:t>
      </w:r>
      <w:proofErr w:type="spellEnd"/>
      <w:r>
        <w:t xml:space="preserve">, ja so </w:t>
      </w:r>
      <w:proofErr w:type="spellStart"/>
      <w:r>
        <w:t>wening</w:t>
      </w:r>
      <w:proofErr w:type="spellEnd"/>
      <w:r>
        <w:t xml:space="preserve"> </w:t>
      </w:r>
      <w:proofErr w:type="spellStart"/>
      <w:r>
        <w:t>leichtfertigkeit</w:t>
      </w:r>
      <w:proofErr w:type="spellEnd"/>
      <w:r>
        <w:t xml:space="preserve">, als bey den Papistischen </w:t>
      </w:r>
      <w:proofErr w:type="spellStart"/>
      <w:r>
        <w:t>Junckfrawen</w:t>
      </w:r>
      <w:proofErr w:type="spellEnd"/>
      <w:r>
        <w:t xml:space="preserve"> gespürt habe, Und </w:t>
      </w:r>
      <w:proofErr w:type="spellStart"/>
      <w:r>
        <w:t>wirt</w:t>
      </w:r>
      <w:proofErr w:type="spellEnd"/>
      <w:r>
        <w:t xml:space="preserve"> der Evangelische </w:t>
      </w:r>
      <w:proofErr w:type="spellStart"/>
      <w:r>
        <w:t>hauff</w:t>
      </w:r>
      <w:proofErr w:type="spellEnd"/>
      <w:r>
        <w:t xml:space="preserve"> in den </w:t>
      </w:r>
      <w:proofErr w:type="spellStart"/>
      <w:r>
        <w:t>Klösteren</w:t>
      </w:r>
      <w:proofErr w:type="spellEnd"/>
      <w:r>
        <w:t xml:space="preserve">, </w:t>
      </w:r>
      <w:proofErr w:type="spellStart"/>
      <w:r>
        <w:t>wiewol</w:t>
      </w:r>
      <w:proofErr w:type="spellEnd"/>
      <w:r>
        <w:t xml:space="preserve"> er geringe ist, durch </w:t>
      </w:r>
      <w:proofErr w:type="spellStart"/>
      <w:r>
        <w:t>ablegung</w:t>
      </w:r>
      <w:proofErr w:type="spellEnd"/>
      <w:r>
        <w:t xml:space="preserve"> der Kappen ja so wenig böse, als die Papistischen </w:t>
      </w:r>
      <w:proofErr w:type="spellStart"/>
      <w:r>
        <w:t>Junckfrawen</w:t>
      </w:r>
      <w:proofErr w:type="spellEnd"/>
      <w:r>
        <w:t xml:space="preserve">, in und mit der Abgöttischen kappen, gut werden können. Wenn man auch ein teil loben </w:t>
      </w:r>
      <w:proofErr w:type="spellStart"/>
      <w:r>
        <w:t>sol</w:t>
      </w:r>
      <w:proofErr w:type="spellEnd"/>
      <w:r>
        <w:t xml:space="preserve">, so halte ich es je dafür, Man lobe ja so </w:t>
      </w:r>
      <w:proofErr w:type="spellStart"/>
      <w:r>
        <w:t>billich</w:t>
      </w:r>
      <w:proofErr w:type="spellEnd"/>
      <w:r>
        <w:t xml:space="preserve"> den </w:t>
      </w:r>
      <w:proofErr w:type="spellStart"/>
      <w:r>
        <w:t>hauff</w:t>
      </w:r>
      <w:proofErr w:type="spellEnd"/>
      <w:r>
        <w:t xml:space="preserve">, der sich in Gotts </w:t>
      </w:r>
      <w:proofErr w:type="spellStart"/>
      <w:r>
        <w:t>wort</w:t>
      </w:r>
      <w:proofErr w:type="spellEnd"/>
      <w:r>
        <w:t xml:space="preserve">, in die </w:t>
      </w:r>
      <w:proofErr w:type="spellStart"/>
      <w:r>
        <w:t>empfahung</w:t>
      </w:r>
      <w:proofErr w:type="spellEnd"/>
      <w:r>
        <w:t xml:space="preserve"> des </w:t>
      </w:r>
      <w:proofErr w:type="spellStart"/>
      <w:r>
        <w:t>hochwirdigen</w:t>
      </w:r>
      <w:proofErr w:type="spellEnd"/>
      <w:r>
        <w:t xml:space="preserve"> Sacraments, in die Fürstliche ausgegangen Kloster </w:t>
      </w:r>
      <w:proofErr w:type="spellStart"/>
      <w:r>
        <w:t>ordnung</w:t>
      </w:r>
      <w:proofErr w:type="spellEnd"/>
      <w:r>
        <w:t xml:space="preserve">, in </w:t>
      </w:r>
      <w:proofErr w:type="spellStart"/>
      <w:r>
        <w:t>ablegung</w:t>
      </w:r>
      <w:proofErr w:type="spellEnd"/>
      <w:r>
        <w:t xml:space="preserve"> der kappen, und allen gehorsam schicket, als die ungehorsamen, die das </w:t>
      </w:r>
      <w:proofErr w:type="spellStart"/>
      <w:r>
        <w:t>wort</w:t>
      </w:r>
      <w:proofErr w:type="spellEnd"/>
      <w:r>
        <w:t xml:space="preserve"> verachten, vom Sacrament muthwilliglich bleiben, und </w:t>
      </w:r>
      <w:proofErr w:type="spellStart"/>
      <w:r>
        <w:t>jrer</w:t>
      </w:r>
      <w:proofErr w:type="spellEnd"/>
      <w:r>
        <w:t xml:space="preserve"> </w:t>
      </w:r>
      <w:proofErr w:type="spellStart"/>
      <w:r>
        <w:t>gebürlichen</w:t>
      </w:r>
      <w:proofErr w:type="spellEnd"/>
      <w:r>
        <w:t xml:space="preserve"> hohen Oberkeit, den </w:t>
      </w:r>
      <w:proofErr w:type="spellStart"/>
      <w:r>
        <w:t>billichen</w:t>
      </w:r>
      <w:proofErr w:type="spellEnd"/>
      <w:r>
        <w:t xml:space="preserve"> gehorsam </w:t>
      </w:r>
      <w:proofErr w:type="spellStart"/>
      <w:r>
        <w:t>verechtlich</w:t>
      </w:r>
      <w:proofErr w:type="spellEnd"/>
      <w:r>
        <w:t xml:space="preserve"> versagen </w:t>
      </w:r>
      <w:proofErr w:type="spellStart"/>
      <w:r>
        <w:t>dürffen</w:t>
      </w:r>
      <w:proofErr w:type="spellEnd"/>
      <w:r>
        <w:t xml:space="preserve">. Und ob </w:t>
      </w:r>
      <w:proofErr w:type="spellStart"/>
      <w:r>
        <w:t>wol</w:t>
      </w:r>
      <w:proofErr w:type="spellEnd"/>
      <w:r>
        <w:t xml:space="preserve"> der geringe </w:t>
      </w:r>
      <w:proofErr w:type="spellStart"/>
      <w:r>
        <w:t>hauff</w:t>
      </w:r>
      <w:proofErr w:type="spellEnd"/>
      <w:r>
        <w:t xml:space="preserve">, so das Evangelium mit ernst </w:t>
      </w:r>
      <w:proofErr w:type="spellStart"/>
      <w:r>
        <w:t>angenomen</w:t>
      </w:r>
      <w:proofErr w:type="spellEnd"/>
      <w:r>
        <w:t xml:space="preserve"> hat, von den anderen viel unnützer sage leiden </w:t>
      </w:r>
      <w:proofErr w:type="spellStart"/>
      <w:r>
        <w:t>mus</w:t>
      </w:r>
      <w:proofErr w:type="spellEnd"/>
      <w:r>
        <w:t xml:space="preserve">, so </w:t>
      </w:r>
      <w:proofErr w:type="spellStart"/>
      <w:r>
        <w:t>wirt</w:t>
      </w:r>
      <w:proofErr w:type="spellEnd"/>
      <w:r>
        <w:t xml:space="preserve"> dennoch niemand, er sey gleich wer er wölle, </w:t>
      </w:r>
      <w:proofErr w:type="spellStart"/>
      <w:r>
        <w:t>aders</w:t>
      </w:r>
      <w:proofErr w:type="spellEnd"/>
      <w:r>
        <w:t xml:space="preserve"> dann ehre und gut von den </w:t>
      </w:r>
      <w:proofErr w:type="spellStart"/>
      <w:r>
        <w:t>fromen</w:t>
      </w:r>
      <w:proofErr w:type="spellEnd"/>
      <w:r>
        <w:t xml:space="preserve"> </w:t>
      </w:r>
      <w:proofErr w:type="spellStart"/>
      <w:r>
        <w:t>kinderen</w:t>
      </w:r>
      <w:proofErr w:type="spellEnd"/>
      <w:r>
        <w:t xml:space="preserve">, mit </w:t>
      </w:r>
      <w:proofErr w:type="spellStart"/>
      <w:r>
        <w:t>warheit</w:t>
      </w:r>
      <w:proofErr w:type="spellEnd"/>
      <w:r>
        <w:t xml:space="preserve"> </w:t>
      </w:r>
      <w:proofErr w:type="spellStart"/>
      <w:r>
        <w:t>offentlich</w:t>
      </w:r>
      <w:proofErr w:type="spellEnd"/>
      <w:r>
        <w:t xml:space="preserve"> sagen können, das heimliche </w:t>
      </w:r>
      <w:proofErr w:type="spellStart"/>
      <w:r>
        <w:t>dichtern</w:t>
      </w:r>
      <w:proofErr w:type="spellEnd"/>
      <w:r>
        <w:t xml:space="preserve"> müssen sie </w:t>
      </w:r>
      <w:proofErr w:type="spellStart"/>
      <w:r>
        <w:t>Got</w:t>
      </w:r>
      <w:proofErr w:type="spellEnd"/>
      <w:r>
        <w:t xml:space="preserve">, als dem rechten Richter, bis zu seiner zeit befohlen sein lassen. </w:t>
      </w:r>
    </w:p>
    <w:p w14:paraId="328EF9EA" w14:textId="77777777" w:rsidR="0097207C" w:rsidRDefault="0097207C" w:rsidP="0097207C">
      <w:pPr>
        <w:pStyle w:val="StandardWeb"/>
      </w:pPr>
      <w:r>
        <w:t xml:space="preserve">Weil ich </w:t>
      </w:r>
      <w:proofErr w:type="spellStart"/>
      <w:r>
        <w:t>dan</w:t>
      </w:r>
      <w:proofErr w:type="spellEnd"/>
      <w:r>
        <w:t xml:space="preserve"> günstige liebe </w:t>
      </w:r>
      <w:proofErr w:type="spellStart"/>
      <w:r>
        <w:t>Junckeren</w:t>
      </w:r>
      <w:proofErr w:type="spellEnd"/>
      <w:r>
        <w:t xml:space="preserve">, auch in diesem Artikel nichts anders dann der </w:t>
      </w:r>
      <w:proofErr w:type="spellStart"/>
      <w:r>
        <w:t>eweren</w:t>
      </w:r>
      <w:proofErr w:type="spellEnd"/>
      <w:r>
        <w:t xml:space="preserve"> </w:t>
      </w:r>
      <w:proofErr w:type="spellStart"/>
      <w:r>
        <w:t>seligkeit</w:t>
      </w:r>
      <w:proofErr w:type="spellEnd"/>
      <w:r>
        <w:t xml:space="preserve"> und </w:t>
      </w:r>
      <w:proofErr w:type="spellStart"/>
      <w:r>
        <w:t>wolfart</w:t>
      </w:r>
      <w:proofErr w:type="spellEnd"/>
      <w:r>
        <w:t xml:space="preserve">, nicht on </w:t>
      </w:r>
      <w:proofErr w:type="spellStart"/>
      <w:r>
        <w:t>geheis</w:t>
      </w:r>
      <w:proofErr w:type="spellEnd"/>
      <w:r>
        <w:t xml:space="preserve">, sonder </w:t>
      </w:r>
      <w:proofErr w:type="spellStart"/>
      <w:r>
        <w:t>krafft</w:t>
      </w:r>
      <w:proofErr w:type="spellEnd"/>
      <w:r>
        <w:t xml:space="preserve"> meins </w:t>
      </w:r>
      <w:proofErr w:type="spellStart"/>
      <w:r>
        <w:t>Ampts</w:t>
      </w:r>
      <w:proofErr w:type="spellEnd"/>
      <w:r>
        <w:t xml:space="preserve"> aus Fürstlichem </w:t>
      </w:r>
      <w:proofErr w:type="spellStart"/>
      <w:r>
        <w:t>befehl</w:t>
      </w:r>
      <w:proofErr w:type="spellEnd"/>
      <w:r>
        <w:t xml:space="preserve">, gesucht und </w:t>
      </w:r>
      <w:proofErr w:type="spellStart"/>
      <w:r>
        <w:t>jnen</w:t>
      </w:r>
      <w:proofErr w:type="spellEnd"/>
      <w:r>
        <w:t xml:space="preserve"> nochmals, wenn sie sich in den </w:t>
      </w:r>
      <w:proofErr w:type="spellStart"/>
      <w:r>
        <w:t>billichen</w:t>
      </w:r>
      <w:proofErr w:type="spellEnd"/>
      <w:r>
        <w:t xml:space="preserve"> gehorsam schicken wollten, gerne und mit allem willen, zum besten dienen wollte, So bitte ich abermals </w:t>
      </w:r>
      <w:proofErr w:type="spellStart"/>
      <w:r>
        <w:t>gantz</w:t>
      </w:r>
      <w:proofErr w:type="spellEnd"/>
      <w:r>
        <w:t xml:space="preserve"> </w:t>
      </w:r>
      <w:proofErr w:type="spellStart"/>
      <w:r>
        <w:t>freuntlich</w:t>
      </w:r>
      <w:proofErr w:type="spellEnd"/>
      <w:r>
        <w:t xml:space="preserve">, </w:t>
      </w:r>
      <w:proofErr w:type="spellStart"/>
      <w:r>
        <w:t>jr</w:t>
      </w:r>
      <w:proofErr w:type="spellEnd"/>
      <w:r>
        <w:t xml:space="preserve"> wöllet doch diesen angezeigten </w:t>
      </w:r>
      <w:proofErr w:type="spellStart"/>
      <w:r>
        <w:t>bericht</w:t>
      </w:r>
      <w:proofErr w:type="spellEnd"/>
      <w:r>
        <w:t xml:space="preserve">, welchen ich aus gutem </w:t>
      </w:r>
      <w:proofErr w:type="spellStart"/>
      <w:r>
        <w:t>grunde</w:t>
      </w:r>
      <w:proofErr w:type="spellEnd"/>
      <w:r>
        <w:t xml:space="preserve"> dar gethan, und weiter, </w:t>
      </w:r>
      <w:proofErr w:type="spellStart"/>
      <w:r>
        <w:t>wens</w:t>
      </w:r>
      <w:proofErr w:type="spellEnd"/>
      <w:r>
        <w:t xml:space="preserve"> die </w:t>
      </w:r>
      <w:proofErr w:type="spellStart"/>
      <w:r>
        <w:t>nod</w:t>
      </w:r>
      <w:proofErr w:type="spellEnd"/>
      <w:r>
        <w:t xml:space="preserve"> fordert, </w:t>
      </w:r>
      <w:proofErr w:type="spellStart"/>
      <w:r>
        <w:t>bekrefftigen</w:t>
      </w:r>
      <w:proofErr w:type="spellEnd"/>
      <w:r>
        <w:t xml:space="preserve"> und beweisen </w:t>
      </w:r>
      <w:proofErr w:type="spellStart"/>
      <w:r>
        <w:t>kan</w:t>
      </w:r>
      <w:proofErr w:type="spellEnd"/>
      <w:r>
        <w:t xml:space="preserve">, nicht wie </w:t>
      </w:r>
      <w:proofErr w:type="spellStart"/>
      <w:r>
        <w:t>widdersachre</w:t>
      </w:r>
      <w:proofErr w:type="spellEnd"/>
      <w:r>
        <w:t xml:space="preserve">, sonder wie Christen betrachten, und daraus ermessen, Ob man mir nicht </w:t>
      </w:r>
      <w:proofErr w:type="spellStart"/>
      <w:r>
        <w:t>gewalt</w:t>
      </w:r>
      <w:proofErr w:type="spellEnd"/>
      <w:r>
        <w:t xml:space="preserve"> und unrecht thu, in dem, das man sagt, Ich sey den </w:t>
      </w:r>
      <w:proofErr w:type="spellStart"/>
      <w:r>
        <w:t>Klösteren</w:t>
      </w:r>
      <w:proofErr w:type="spellEnd"/>
      <w:r>
        <w:t xml:space="preserve"> beschwerlich, ich wölle die Klöster zerstören und verwüsten, und </w:t>
      </w:r>
      <w:proofErr w:type="spellStart"/>
      <w:r>
        <w:t>neme</w:t>
      </w:r>
      <w:proofErr w:type="spellEnd"/>
      <w:r>
        <w:t xml:space="preserve"> viel </w:t>
      </w:r>
      <w:proofErr w:type="spellStart"/>
      <w:r>
        <w:t>dinges</w:t>
      </w:r>
      <w:proofErr w:type="spellEnd"/>
      <w:r>
        <w:t xml:space="preserve"> für, des ich keinen befehl habe etc. Denn so viel den </w:t>
      </w:r>
      <w:proofErr w:type="spellStart"/>
      <w:r>
        <w:t>handel</w:t>
      </w:r>
      <w:proofErr w:type="spellEnd"/>
      <w:r>
        <w:t xml:space="preserve"> an sich belangt, welchen ich </w:t>
      </w:r>
      <w:proofErr w:type="spellStart"/>
      <w:r>
        <w:t>bissher</w:t>
      </w:r>
      <w:proofErr w:type="spellEnd"/>
      <w:r>
        <w:t xml:space="preserve"> in den </w:t>
      </w:r>
      <w:proofErr w:type="spellStart"/>
      <w:r>
        <w:t>Klösteren</w:t>
      </w:r>
      <w:proofErr w:type="spellEnd"/>
      <w:r>
        <w:t xml:space="preserve"> gefordert und </w:t>
      </w:r>
      <w:proofErr w:type="spellStart"/>
      <w:r>
        <w:t>fürgenomen</w:t>
      </w:r>
      <w:proofErr w:type="spellEnd"/>
      <w:r>
        <w:t xml:space="preserve"> habe, So weis ich, das ich nichts anders, dann die </w:t>
      </w:r>
      <w:proofErr w:type="spellStart"/>
      <w:r>
        <w:t>forderung</w:t>
      </w:r>
      <w:proofErr w:type="spellEnd"/>
      <w:r>
        <w:t xml:space="preserve"> </w:t>
      </w:r>
      <w:proofErr w:type="spellStart"/>
      <w:r>
        <w:t>Göttlichs</w:t>
      </w:r>
      <w:proofErr w:type="spellEnd"/>
      <w:r>
        <w:t xml:space="preserve"> </w:t>
      </w:r>
      <w:proofErr w:type="spellStart"/>
      <w:r>
        <w:t>worts</w:t>
      </w:r>
      <w:proofErr w:type="spellEnd"/>
      <w:r>
        <w:t xml:space="preserve">, den rechten brauch der </w:t>
      </w:r>
      <w:proofErr w:type="spellStart"/>
      <w:r>
        <w:t>hochwirdigen</w:t>
      </w:r>
      <w:proofErr w:type="spellEnd"/>
      <w:r>
        <w:t xml:space="preserve"> Sacramente, eine gute </w:t>
      </w:r>
      <w:proofErr w:type="spellStart"/>
      <w:r>
        <w:t>ordnung</w:t>
      </w:r>
      <w:proofErr w:type="spellEnd"/>
      <w:r>
        <w:t xml:space="preserve"> in </w:t>
      </w:r>
      <w:proofErr w:type="spellStart"/>
      <w:r>
        <w:t>jrem</w:t>
      </w:r>
      <w:proofErr w:type="spellEnd"/>
      <w:r>
        <w:t xml:space="preserve"> singen, lesen und </w:t>
      </w:r>
      <w:proofErr w:type="spellStart"/>
      <w:r>
        <w:t>kleidung</w:t>
      </w:r>
      <w:proofErr w:type="spellEnd"/>
      <w:r>
        <w:t xml:space="preserve">, und einen Christlichen </w:t>
      </w:r>
      <w:proofErr w:type="spellStart"/>
      <w:r>
        <w:t>ehrbarlichen</w:t>
      </w:r>
      <w:proofErr w:type="spellEnd"/>
      <w:r>
        <w:t xml:space="preserve"> </w:t>
      </w:r>
      <w:proofErr w:type="spellStart"/>
      <w:r>
        <w:t>wandel</w:t>
      </w:r>
      <w:proofErr w:type="spellEnd"/>
      <w:r>
        <w:t xml:space="preserve"> alle zeit bey </w:t>
      </w:r>
      <w:proofErr w:type="spellStart"/>
      <w:r>
        <w:t>jnen</w:t>
      </w:r>
      <w:proofErr w:type="spellEnd"/>
      <w:r>
        <w:t xml:space="preserve"> gesucht habe, und trotz allen Menschen </w:t>
      </w:r>
      <w:proofErr w:type="spellStart"/>
      <w:r>
        <w:t>auff</w:t>
      </w:r>
      <w:proofErr w:type="spellEnd"/>
      <w:r>
        <w:t xml:space="preserve"> erden, die mir mit </w:t>
      </w:r>
      <w:proofErr w:type="spellStart"/>
      <w:r>
        <w:t>warheit</w:t>
      </w:r>
      <w:proofErr w:type="spellEnd"/>
      <w:r>
        <w:t xml:space="preserve"> das </w:t>
      </w:r>
      <w:proofErr w:type="spellStart"/>
      <w:r>
        <w:t>widerspiel</w:t>
      </w:r>
      <w:proofErr w:type="spellEnd"/>
      <w:r>
        <w:t xml:space="preserve"> in mein </w:t>
      </w:r>
      <w:proofErr w:type="spellStart"/>
      <w:r>
        <w:t>angesicht</w:t>
      </w:r>
      <w:proofErr w:type="spellEnd"/>
      <w:r>
        <w:t xml:space="preserve"> sagen </w:t>
      </w:r>
      <w:proofErr w:type="spellStart"/>
      <w:r>
        <w:t>dürffen</w:t>
      </w:r>
      <w:proofErr w:type="spellEnd"/>
      <w:r>
        <w:t xml:space="preserve">. </w:t>
      </w:r>
    </w:p>
    <w:p w14:paraId="32165475" w14:textId="77777777" w:rsidR="0097207C" w:rsidRDefault="0097207C" w:rsidP="0097207C">
      <w:pPr>
        <w:pStyle w:val="StandardWeb"/>
      </w:pPr>
      <w:r>
        <w:t xml:space="preserve">So viel aber meinen befehl belangt, ist alles aus </w:t>
      </w:r>
      <w:proofErr w:type="spellStart"/>
      <w:r>
        <w:t>geheis</w:t>
      </w:r>
      <w:proofErr w:type="spellEnd"/>
      <w:r>
        <w:t xml:space="preserve"> der </w:t>
      </w:r>
      <w:proofErr w:type="spellStart"/>
      <w:r>
        <w:t>Durchleuchtigen</w:t>
      </w:r>
      <w:proofErr w:type="spellEnd"/>
      <w:r>
        <w:t xml:space="preserve"> </w:t>
      </w:r>
      <w:proofErr w:type="spellStart"/>
      <w:r>
        <w:t>hochgebornen</w:t>
      </w:r>
      <w:proofErr w:type="spellEnd"/>
      <w:r>
        <w:t xml:space="preserve"> Fürstinnen und </w:t>
      </w:r>
      <w:proofErr w:type="spellStart"/>
      <w:r>
        <w:t>Frawen</w:t>
      </w:r>
      <w:proofErr w:type="spellEnd"/>
      <w:r>
        <w:t xml:space="preserve">, </w:t>
      </w:r>
      <w:proofErr w:type="spellStart"/>
      <w:r>
        <w:t>Frawen</w:t>
      </w:r>
      <w:proofErr w:type="spellEnd"/>
      <w:r>
        <w:t xml:space="preserve"> Elisabet, geborne </w:t>
      </w:r>
      <w:proofErr w:type="spellStart"/>
      <w:r>
        <w:t>Marggraffin</w:t>
      </w:r>
      <w:proofErr w:type="spellEnd"/>
      <w:r>
        <w:t xml:space="preserve"> zu Brandenburg etc. </w:t>
      </w:r>
      <w:proofErr w:type="spellStart"/>
      <w:r>
        <w:t>Hertzoginnen</w:t>
      </w:r>
      <w:proofErr w:type="spellEnd"/>
      <w:r>
        <w:t xml:space="preserve"> zu Braunschweig und </w:t>
      </w:r>
      <w:proofErr w:type="spellStart"/>
      <w:r>
        <w:t>Leuneburg</w:t>
      </w:r>
      <w:proofErr w:type="spellEnd"/>
      <w:r>
        <w:t xml:space="preserve"> etc. Witwen, meiner G. Fürstinnen und F. geschehen, und weis in allen </w:t>
      </w:r>
      <w:proofErr w:type="spellStart"/>
      <w:r>
        <w:t>Artickelen</w:t>
      </w:r>
      <w:proofErr w:type="spellEnd"/>
      <w:r>
        <w:t xml:space="preserve">, so ich bey den </w:t>
      </w:r>
      <w:proofErr w:type="spellStart"/>
      <w:r>
        <w:t>Junckfrawen</w:t>
      </w:r>
      <w:proofErr w:type="spellEnd"/>
      <w:r>
        <w:t xml:space="preserve"> in solchen Reformation </w:t>
      </w:r>
      <w:proofErr w:type="spellStart"/>
      <w:r>
        <w:t>sachen</w:t>
      </w:r>
      <w:proofErr w:type="spellEnd"/>
      <w:r>
        <w:t xml:space="preserve"> </w:t>
      </w:r>
      <w:proofErr w:type="spellStart"/>
      <w:r>
        <w:t>fürgenomen</w:t>
      </w:r>
      <w:proofErr w:type="spellEnd"/>
      <w:r>
        <w:t xml:space="preserve">, </w:t>
      </w:r>
      <w:proofErr w:type="spellStart"/>
      <w:r>
        <w:t>jrer</w:t>
      </w:r>
      <w:proofErr w:type="spellEnd"/>
      <w:r>
        <w:t xml:space="preserve"> F. G. </w:t>
      </w:r>
      <w:proofErr w:type="spellStart"/>
      <w:r>
        <w:t>schrifftlichen</w:t>
      </w:r>
      <w:proofErr w:type="spellEnd"/>
      <w:r>
        <w:t xml:space="preserve">, versiegelten und unterschrieben befehl, für zu legen. Bin auch </w:t>
      </w:r>
      <w:proofErr w:type="spellStart"/>
      <w:r>
        <w:t>gehort</w:t>
      </w:r>
      <w:proofErr w:type="spellEnd"/>
      <w:r>
        <w:t xml:space="preserve">, daß </w:t>
      </w:r>
      <w:proofErr w:type="spellStart"/>
      <w:r>
        <w:t>jre</w:t>
      </w:r>
      <w:proofErr w:type="spellEnd"/>
      <w:r>
        <w:t xml:space="preserve"> F. G. solche Reformation </w:t>
      </w:r>
      <w:proofErr w:type="spellStart"/>
      <w:r>
        <w:t>sache</w:t>
      </w:r>
      <w:proofErr w:type="spellEnd"/>
      <w:r>
        <w:t xml:space="preserve"> aus gutem bestendigen Christlichen </w:t>
      </w:r>
      <w:proofErr w:type="spellStart"/>
      <w:r>
        <w:t>grunde</w:t>
      </w:r>
      <w:proofErr w:type="spellEnd"/>
      <w:r>
        <w:t xml:space="preserve"> </w:t>
      </w:r>
      <w:proofErr w:type="spellStart"/>
      <w:r>
        <w:t>vürgenomen</w:t>
      </w:r>
      <w:proofErr w:type="spellEnd"/>
      <w:r>
        <w:t xml:space="preserve"> und angefangen hat. Zu dem habe ich </w:t>
      </w:r>
      <w:proofErr w:type="spellStart"/>
      <w:r>
        <w:t>jtzo</w:t>
      </w:r>
      <w:proofErr w:type="spellEnd"/>
      <w:r>
        <w:t xml:space="preserve"> </w:t>
      </w:r>
      <w:proofErr w:type="spellStart"/>
      <w:r>
        <w:t>newlich</w:t>
      </w:r>
      <w:proofErr w:type="spellEnd"/>
      <w:r>
        <w:t xml:space="preserve"> von dem auch </w:t>
      </w:r>
      <w:proofErr w:type="spellStart"/>
      <w:r>
        <w:t>Durchleuchtigen</w:t>
      </w:r>
      <w:proofErr w:type="spellEnd"/>
      <w:r>
        <w:t xml:space="preserve"> </w:t>
      </w:r>
      <w:proofErr w:type="spellStart"/>
      <w:r>
        <w:t>Hochgebornen</w:t>
      </w:r>
      <w:proofErr w:type="spellEnd"/>
      <w:r>
        <w:t xml:space="preserve"> Fürsten und Herrn, Herrn Erichen, </w:t>
      </w:r>
      <w:proofErr w:type="spellStart"/>
      <w:r>
        <w:t>Hertzogen</w:t>
      </w:r>
      <w:proofErr w:type="spellEnd"/>
      <w:r>
        <w:t xml:space="preserve"> zu Braunschweig und </w:t>
      </w:r>
      <w:proofErr w:type="spellStart"/>
      <w:r>
        <w:t>Leuneburg</w:t>
      </w:r>
      <w:proofErr w:type="spellEnd"/>
      <w:r>
        <w:t xml:space="preserve"> etc. meinem G. jungen Fürsten und Herrn, gleichen befehl, unter seiner F. G. </w:t>
      </w:r>
      <w:proofErr w:type="spellStart"/>
      <w:r>
        <w:t>Ringpitzschafft</w:t>
      </w:r>
      <w:proofErr w:type="spellEnd"/>
      <w:r>
        <w:t xml:space="preserve">, und eigener </w:t>
      </w:r>
      <w:proofErr w:type="spellStart"/>
      <w:r>
        <w:t>hant</w:t>
      </w:r>
      <w:proofErr w:type="spellEnd"/>
      <w:r>
        <w:t xml:space="preserve"> empfangen, das ich keins </w:t>
      </w:r>
      <w:proofErr w:type="spellStart"/>
      <w:r>
        <w:t>weges</w:t>
      </w:r>
      <w:proofErr w:type="spellEnd"/>
      <w:r>
        <w:t xml:space="preserve">, die Fürstliche </w:t>
      </w:r>
      <w:proofErr w:type="spellStart"/>
      <w:r>
        <w:t>ausgangen</w:t>
      </w:r>
      <w:proofErr w:type="spellEnd"/>
      <w:r>
        <w:t xml:space="preserve"> Land und Kloster </w:t>
      </w:r>
      <w:proofErr w:type="spellStart"/>
      <w:r>
        <w:t>ordnung</w:t>
      </w:r>
      <w:proofErr w:type="spellEnd"/>
      <w:r>
        <w:t xml:space="preserve"> zu </w:t>
      </w:r>
      <w:proofErr w:type="spellStart"/>
      <w:r>
        <w:t>forderen</w:t>
      </w:r>
      <w:proofErr w:type="spellEnd"/>
      <w:r>
        <w:t xml:space="preserve"> ablassen </w:t>
      </w:r>
      <w:proofErr w:type="spellStart"/>
      <w:r>
        <w:t>sol</w:t>
      </w:r>
      <w:proofErr w:type="spellEnd"/>
      <w:r>
        <w:t xml:space="preserve">, sonder viel mehr mein </w:t>
      </w:r>
      <w:proofErr w:type="spellStart"/>
      <w:r>
        <w:t>Ampt</w:t>
      </w:r>
      <w:proofErr w:type="spellEnd"/>
      <w:r>
        <w:t xml:space="preserve"> also brauchen, das ja solche </w:t>
      </w:r>
      <w:proofErr w:type="spellStart"/>
      <w:r>
        <w:t>ordnung</w:t>
      </w:r>
      <w:proofErr w:type="spellEnd"/>
      <w:r>
        <w:t xml:space="preserve"> allenthalben in den schwang </w:t>
      </w:r>
      <w:proofErr w:type="spellStart"/>
      <w:r>
        <w:t>komen</w:t>
      </w:r>
      <w:proofErr w:type="spellEnd"/>
      <w:r>
        <w:t xml:space="preserve">, und das liebe </w:t>
      </w:r>
      <w:proofErr w:type="spellStart"/>
      <w:r>
        <w:t>wort</w:t>
      </w:r>
      <w:proofErr w:type="spellEnd"/>
      <w:r>
        <w:t xml:space="preserve"> für allem dinge mit </w:t>
      </w:r>
      <w:proofErr w:type="spellStart"/>
      <w:r>
        <w:t>fleis</w:t>
      </w:r>
      <w:proofErr w:type="spellEnd"/>
      <w:r>
        <w:t xml:space="preserve"> gepredigt und gehört werden möge. </w:t>
      </w:r>
    </w:p>
    <w:p w14:paraId="1DB2ED2A" w14:textId="77777777" w:rsidR="0097207C" w:rsidRDefault="0097207C" w:rsidP="0097207C">
      <w:pPr>
        <w:pStyle w:val="StandardWeb"/>
      </w:pPr>
      <w:r>
        <w:t xml:space="preserve">Wenn nu die </w:t>
      </w:r>
      <w:proofErr w:type="spellStart"/>
      <w:r>
        <w:t>eweren</w:t>
      </w:r>
      <w:proofErr w:type="spellEnd"/>
      <w:r>
        <w:t xml:space="preserve"> in den </w:t>
      </w:r>
      <w:proofErr w:type="spellStart"/>
      <w:r>
        <w:t>Klösteren</w:t>
      </w:r>
      <w:proofErr w:type="spellEnd"/>
      <w:r>
        <w:t xml:space="preserve"> sagen </w:t>
      </w:r>
      <w:proofErr w:type="spellStart"/>
      <w:r>
        <w:t>wolten</w:t>
      </w:r>
      <w:proofErr w:type="spellEnd"/>
      <w:r>
        <w:t xml:space="preserve">, ich </w:t>
      </w:r>
      <w:proofErr w:type="spellStart"/>
      <w:r>
        <w:t>thete</w:t>
      </w:r>
      <w:proofErr w:type="spellEnd"/>
      <w:r>
        <w:t xml:space="preserve"> alles ohn </w:t>
      </w:r>
      <w:proofErr w:type="spellStart"/>
      <w:r>
        <w:t>befehl</w:t>
      </w:r>
      <w:proofErr w:type="spellEnd"/>
      <w:r>
        <w:t xml:space="preserve"> aus mir </w:t>
      </w:r>
      <w:proofErr w:type="spellStart"/>
      <w:r>
        <w:t>selbs</w:t>
      </w:r>
      <w:proofErr w:type="spellEnd"/>
      <w:r>
        <w:t xml:space="preserve">, So hört </w:t>
      </w:r>
      <w:proofErr w:type="spellStart"/>
      <w:r>
        <w:t>jr</w:t>
      </w:r>
      <w:proofErr w:type="spellEnd"/>
      <w:r>
        <w:t xml:space="preserve">, das mir </w:t>
      </w:r>
      <w:proofErr w:type="spellStart"/>
      <w:r>
        <w:t>hirinn</w:t>
      </w:r>
      <w:proofErr w:type="spellEnd"/>
      <w:r>
        <w:t xml:space="preserve"> </w:t>
      </w:r>
      <w:proofErr w:type="spellStart"/>
      <w:r>
        <w:t>ungütlich</w:t>
      </w:r>
      <w:proofErr w:type="spellEnd"/>
      <w:r>
        <w:t xml:space="preserve"> </w:t>
      </w:r>
      <w:proofErr w:type="spellStart"/>
      <w:r>
        <w:t>geschicht</w:t>
      </w:r>
      <w:proofErr w:type="spellEnd"/>
      <w:r>
        <w:t xml:space="preserve">, Und bitte derohalben abermals </w:t>
      </w:r>
      <w:proofErr w:type="spellStart"/>
      <w:r>
        <w:t>freuntlich</w:t>
      </w:r>
      <w:proofErr w:type="spellEnd"/>
      <w:r>
        <w:t xml:space="preserve">, nachdem </w:t>
      </w:r>
      <w:proofErr w:type="spellStart"/>
      <w:r>
        <w:t>jr</w:t>
      </w:r>
      <w:proofErr w:type="spellEnd"/>
      <w:r>
        <w:t xml:space="preserve"> nu </w:t>
      </w:r>
      <w:proofErr w:type="spellStart"/>
      <w:r>
        <w:t>verstendigt</w:t>
      </w:r>
      <w:proofErr w:type="spellEnd"/>
      <w:r>
        <w:t xml:space="preserve"> seit, das nicht ich, </w:t>
      </w:r>
      <w:proofErr w:type="spellStart"/>
      <w:r>
        <w:t>sunder</w:t>
      </w:r>
      <w:proofErr w:type="spellEnd"/>
      <w:r>
        <w:t xml:space="preserve"> die hohe Oberkeit die </w:t>
      </w:r>
      <w:proofErr w:type="spellStart"/>
      <w:r>
        <w:t>ablegung</w:t>
      </w:r>
      <w:proofErr w:type="spellEnd"/>
      <w:r>
        <w:t xml:space="preserve"> der Kappen, und das aus bestendigen, Christlichen, </w:t>
      </w:r>
      <w:proofErr w:type="spellStart"/>
      <w:r>
        <w:t>nodwendigen</w:t>
      </w:r>
      <w:proofErr w:type="spellEnd"/>
      <w:r>
        <w:t xml:space="preserve"> gründen, fordern, </w:t>
      </w:r>
      <w:proofErr w:type="spellStart"/>
      <w:r>
        <w:t>Ir</w:t>
      </w:r>
      <w:proofErr w:type="spellEnd"/>
      <w:r>
        <w:t xml:space="preserve"> wöllet doch, ein jeder die </w:t>
      </w:r>
      <w:proofErr w:type="spellStart"/>
      <w:r>
        <w:t>seiten</w:t>
      </w:r>
      <w:proofErr w:type="spellEnd"/>
      <w:r>
        <w:t xml:space="preserve"> da hin weisen und halten, nachdem die </w:t>
      </w:r>
      <w:proofErr w:type="spellStart"/>
      <w:r>
        <w:t>ablegung</w:t>
      </w:r>
      <w:proofErr w:type="spellEnd"/>
      <w:r>
        <w:t xml:space="preserve"> der kappen aus </w:t>
      </w:r>
      <w:proofErr w:type="spellStart"/>
      <w:r>
        <w:t>obangezeigten</w:t>
      </w:r>
      <w:proofErr w:type="spellEnd"/>
      <w:r>
        <w:t xml:space="preserve"> </w:t>
      </w:r>
      <w:proofErr w:type="spellStart"/>
      <w:r>
        <w:t>ursachen</w:t>
      </w:r>
      <w:proofErr w:type="spellEnd"/>
      <w:r>
        <w:t xml:space="preserve">, nötig sey und doch geschehen müsse, das sie sich </w:t>
      </w:r>
      <w:proofErr w:type="spellStart"/>
      <w:r>
        <w:t>hirinn</w:t>
      </w:r>
      <w:proofErr w:type="spellEnd"/>
      <w:r>
        <w:t xml:space="preserve"> zu friede geben und </w:t>
      </w:r>
      <w:proofErr w:type="spellStart"/>
      <w:r>
        <w:t>jrer</w:t>
      </w:r>
      <w:proofErr w:type="spellEnd"/>
      <w:r>
        <w:t xml:space="preserve"> </w:t>
      </w:r>
      <w:proofErr w:type="spellStart"/>
      <w:r>
        <w:t>gebürlichen</w:t>
      </w:r>
      <w:proofErr w:type="spellEnd"/>
      <w:r>
        <w:t xml:space="preserve"> hohen </w:t>
      </w:r>
      <w:proofErr w:type="spellStart"/>
      <w:r>
        <w:t>oberkeit</w:t>
      </w:r>
      <w:proofErr w:type="spellEnd"/>
      <w:r>
        <w:t xml:space="preserve">, den </w:t>
      </w:r>
      <w:proofErr w:type="spellStart"/>
      <w:r>
        <w:t>gebürlichen</w:t>
      </w:r>
      <w:proofErr w:type="spellEnd"/>
      <w:r>
        <w:t xml:space="preserve"> gehorsam leisten. Denn </w:t>
      </w:r>
      <w:proofErr w:type="spellStart"/>
      <w:r>
        <w:t>jr</w:t>
      </w:r>
      <w:proofErr w:type="spellEnd"/>
      <w:r>
        <w:t xml:space="preserve"> habt zu vermessen, das sie eben so </w:t>
      </w:r>
      <w:proofErr w:type="spellStart"/>
      <w:r>
        <w:t>wol</w:t>
      </w:r>
      <w:proofErr w:type="spellEnd"/>
      <w:r>
        <w:t xml:space="preserve">, als die Klöster im lang zu </w:t>
      </w:r>
      <w:proofErr w:type="spellStart"/>
      <w:r>
        <w:t>Gottingen</w:t>
      </w:r>
      <w:proofErr w:type="spellEnd"/>
      <w:r>
        <w:t xml:space="preserve"> und hie Derneburg, sich in diesen </w:t>
      </w:r>
      <w:proofErr w:type="spellStart"/>
      <w:r>
        <w:t>Artickel</w:t>
      </w:r>
      <w:proofErr w:type="spellEnd"/>
      <w:r>
        <w:t xml:space="preserve"> gehorsamlich schicken und richten müssen, und wie </w:t>
      </w:r>
      <w:proofErr w:type="spellStart"/>
      <w:r>
        <w:t>wolte</w:t>
      </w:r>
      <w:proofErr w:type="spellEnd"/>
      <w:r>
        <w:t xml:space="preserve"> es stehen, oder was </w:t>
      </w:r>
      <w:proofErr w:type="spellStart"/>
      <w:r>
        <w:t>wolte</w:t>
      </w:r>
      <w:proofErr w:type="spellEnd"/>
      <w:r>
        <w:t xml:space="preserve"> es für ein ansehen haben, das die </w:t>
      </w:r>
      <w:proofErr w:type="spellStart"/>
      <w:r>
        <w:t>kinder</w:t>
      </w:r>
      <w:proofErr w:type="spellEnd"/>
      <w:r>
        <w:t xml:space="preserve"> in </w:t>
      </w:r>
      <w:proofErr w:type="spellStart"/>
      <w:r>
        <w:t>mehrer</w:t>
      </w:r>
      <w:proofErr w:type="spellEnd"/>
      <w:r>
        <w:t xml:space="preserve"> teile der Klöster dieses Fürstenthumbs, die Kappe abgelegt haben </w:t>
      </w:r>
      <w:proofErr w:type="spellStart"/>
      <w:r>
        <w:t>solten</w:t>
      </w:r>
      <w:proofErr w:type="spellEnd"/>
      <w:r>
        <w:t xml:space="preserve">, und die anderen, so es aus </w:t>
      </w:r>
      <w:proofErr w:type="spellStart"/>
      <w:r>
        <w:t>muthwillen</w:t>
      </w:r>
      <w:proofErr w:type="spellEnd"/>
      <w:r>
        <w:t xml:space="preserve"> </w:t>
      </w:r>
      <w:proofErr w:type="spellStart"/>
      <w:r>
        <w:t>bissher</w:t>
      </w:r>
      <w:proofErr w:type="spellEnd"/>
      <w:r>
        <w:t xml:space="preserve"> nachgelassen haben, damit </w:t>
      </w:r>
      <w:proofErr w:type="spellStart"/>
      <w:r>
        <w:t>solten</w:t>
      </w:r>
      <w:proofErr w:type="spellEnd"/>
      <w:r>
        <w:t xml:space="preserve"> verschonet bleiben? </w:t>
      </w:r>
      <w:proofErr w:type="spellStart"/>
      <w:r>
        <w:t>Solchs</w:t>
      </w:r>
      <w:proofErr w:type="spellEnd"/>
      <w:r>
        <w:t xml:space="preserve"> </w:t>
      </w:r>
      <w:proofErr w:type="spellStart"/>
      <w:r>
        <w:t>kan</w:t>
      </w:r>
      <w:proofErr w:type="spellEnd"/>
      <w:r>
        <w:t xml:space="preserve"> und </w:t>
      </w:r>
      <w:proofErr w:type="spellStart"/>
      <w:r>
        <w:t>wirt</w:t>
      </w:r>
      <w:proofErr w:type="spellEnd"/>
      <w:r>
        <w:t xml:space="preserve"> die hohe Oberkeit nicht thun, und </w:t>
      </w:r>
      <w:proofErr w:type="spellStart"/>
      <w:r>
        <w:t>wirt</w:t>
      </w:r>
      <w:proofErr w:type="spellEnd"/>
      <w:r>
        <w:t xml:space="preserve"> die </w:t>
      </w:r>
      <w:proofErr w:type="spellStart"/>
      <w:r>
        <w:t>ausgangen</w:t>
      </w:r>
      <w:proofErr w:type="spellEnd"/>
      <w:r>
        <w:t xml:space="preserve"> Fürstliche </w:t>
      </w:r>
      <w:proofErr w:type="spellStart"/>
      <w:r>
        <w:t>Klster</w:t>
      </w:r>
      <w:proofErr w:type="spellEnd"/>
      <w:r>
        <w:t xml:space="preserve"> </w:t>
      </w:r>
      <w:proofErr w:type="spellStart"/>
      <w:r>
        <w:t>ordnung</w:t>
      </w:r>
      <w:proofErr w:type="spellEnd"/>
      <w:r>
        <w:t xml:space="preserve">, eine so </w:t>
      </w:r>
      <w:proofErr w:type="spellStart"/>
      <w:r>
        <w:t>wol</w:t>
      </w:r>
      <w:proofErr w:type="spellEnd"/>
      <w:r>
        <w:t xml:space="preserve"> als die anderen binden müssen, Würde auch </w:t>
      </w:r>
      <w:proofErr w:type="spellStart"/>
      <w:r>
        <w:t>jrer</w:t>
      </w:r>
      <w:proofErr w:type="spellEnd"/>
      <w:r>
        <w:t xml:space="preserve"> F. G. eine böse nachrede geben, das diesen </w:t>
      </w:r>
      <w:proofErr w:type="spellStart"/>
      <w:r>
        <w:t>Klösteren</w:t>
      </w:r>
      <w:proofErr w:type="spellEnd"/>
      <w:r>
        <w:t xml:space="preserve"> nachgegeben werden </w:t>
      </w:r>
      <w:proofErr w:type="spellStart"/>
      <w:r>
        <w:t>solte</w:t>
      </w:r>
      <w:proofErr w:type="spellEnd"/>
      <w:r>
        <w:t xml:space="preserve">, das man den anderen keins </w:t>
      </w:r>
      <w:proofErr w:type="spellStart"/>
      <w:r>
        <w:t>weges</w:t>
      </w:r>
      <w:proofErr w:type="spellEnd"/>
      <w:r>
        <w:t xml:space="preserve"> hat nachgeben können oder wöllen. </w:t>
      </w:r>
    </w:p>
    <w:p w14:paraId="744123DE" w14:textId="77777777" w:rsidR="0097207C" w:rsidRDefault="0097207C" w:rsidP="0097207C">
      <w:pPr>
        <w:pStyle w:val="StandardWeb"/>
      </w:pPr>
      <w:proofErr w:type="spellStart"/>
      <w:r>
        <w:t>Soltet</w:t>
      </w:r>
      <w:proofErr w:type="spellEnd"/>
      <w:r>
        <w:t xml:space="preserve"> </w:t>
      </w:r>
      <w:proofErr w:type="spellStart"/>
      <w:r>
        <w:t>jr</w:t>
      </w:r>
      <w:proofErr w:type="spellEnd"/>
      <w:r>
        <w:t xml:space="preserve"> </w:t>
      </w:r>
      <w:proofErr w:type="spellStart"/>
      <w:r>
        <w:t>jnen</w:t>
      </w:r>
      <w:proofErr w:type="spellEnd"/>
      <w:r>
        <w:t xml:space="preserve"> dann auch, in solcher muthwilligen </w:t>
      </w:r>
      <w:proofErr w:type="spellStart"/>
      <w:r>
        <w:t>weigerung</w:t>
      </w:r>
      <w:proofErr w:type="spellEnd"/>
      <w:r>
        <w:t xml:space="preserve"> und ungehorsam, </w:t>
      </w:r>
      <w:proofErr w:type="spellStart"/>
      <w:r>
        <w:t>beystand</w:t>
      </w:r>
      <w:proofErr w:type="spellEnd"/>
      <w:r>
        <w:t xml:space="preserve"> thun, oder der Oberkeit zuwider, sie unterstehen zu </w:t>
      </w:r>
      <w:proofErr w:type="spellStart"/>
      <w:r>
        <w:t>vertretten</w:t>
      </w:r>
      <w:proofErr w:type="spellEnd"/>
      <w:r>
        <w:t xml:space="preserve"> (wie ich das nicht glaube, das </w:t>
      </w:r>
      <w:proofErr w:type="spellStart"/>
      <w:r>
        <w:t>jr</w:t>
      </w:r>
      <w:proofErr w:type="spellEnd"/>
      <w:r>
        <w:t xml:space="preserve"> </w:t>
      </w:r>
      <w:proofErr w:type="spellStart"/>
      <w:r>
        <w:t>solchs</w:t>
      </w:r>
      <w:proofErr w:type="spellEnd"/>
      <w:r>
        <w:t xml:space="preserve"> thun </w:t>
      </w:r>
      <w:proofErr w:type="spellStart"/>
      <w:r>
        <w:t>wedet</w:t>
      </w:r>
      <w:proofErr w:type="spellEnd"/>
      <w:r>
        <w:t xml:space="preserve">). So </w:t>
      </w:r>
      <w:proofErr w:type="spellStart"/>
      <w:r>
        <w:t>wolte</w:t>
      </w:r>
      <w:proofErr w:type="spellEnd"/>
      <w:r>
        <w:t xml:space="preserve"> dennoch das vorhin </w:t>
      </w:r>
      <w:proofErr w:type="spellStart"/>
      <w:r>
        <w:t>wol</w:t>
      </w:r>
      <w:proofErr w:type="spellEnd"/>
      <w:r>
        <w:t xml:space="preserve"> betrachtet sein, wie ferne </w:t>
      </w:r>
      <w:proofErr w:type="spellStart"/>
      <w:r>
        <w:t>solchs</w:t>
      </w:r>
      <w:proofErr w:type="spellEnd"/>
      <w:r>
        <w:t xml:space="preserve"> möglich und einem jeden </w:t>
      </w:r>
      <w:proofErr w:type="spellStart"/>
      <w:r>
        <w:t>gebüren</w:t>
      </w:r>
      <w:proofErr w:type="spellEnd"/>
      <w:r>
        <w:t xml:space="preserve"> </w:t>
      </w:r>
      <w:proofErr w:type="spellStart"/>
      <w:r>
        <w:t>wolte</w:t>
      </w:r>
      <w:proofErr w:type="spellEnd"/>
      <w:r>
        <w:t xml:space="preserve">, Und ich weis </w:t>
      </w:r>
      <w:proofErr w:type="spellStart"/>
      <w:r>
        <w:t>fürwar</w:t>
      </w:r>
      <w:proofErr w:type="spellEnd"/>
      <w:r>
        <w:t xml:space="preserve">, wenn </w:t>
      </w:r>
      <w:proofErr w:type="spellStart"/>
      <w:r>
        <w:t>jr</w:t>
      </w:r>
      <w:proofErr w:type="spellEnd"/>
      <w:r>
        <w:t xml:space="preserve"> diese </w:t>
      </w:r>
      <w:proofErr w:type="spellStart"/>
      <w:r>
        <w:t>sachen</w:t>
      </w:r>
      <w:proofErr w:type="spellEnd"/>
      <w:r>
        <w:t xml:space="preserve"> wie Christen recht und </w:t>
      </w:r>
      <w:proofErr w:type="spellStart"/>
      <w:r>
        <w:t>wol</w:t>
      </w:r>
      <w:proofErr w:type="spellEnd"/>
      <w:r>
        <w:t xml:space="preserve"> </w:t>
      </w:r>
      <w:proofErr w:type="spellStart"/>
      <w:r>
        <w:t>behertziget</w:t>
      </w:r>
      <w:proofErr w:type="spellEnd"/>
      <w:r>
        <w:t xml:space="preserve"> und betrachtet, So werdet </w:t>
      </w:r>
      <w:proofErr w:type="spellStart"/>
      <w:r>
        <w:t>jr</w:t>
      </w:r>
      <w:proofErr w:type="spellEnd"/>
      <w:r>
        <w:t xml:space="preserve"> nicht anders </w:t>
      </w:r>
      <w:proofErr w:type="spellStart"/>
      <w:r>
        <w:t>hirinn</w:t>
      </w:r>
      <w:proofErr w:type="spellEnd"/>
      <w:r>
        <w:t xml:space="preserve"> gebaren, dann </w:t>
      </w:r>
      <w:proofErr w:type="spellStart"/>
      <w:r>
        <w:t>fromen</w:t>
      </w:r>
      <w:proofErr w:type="spellEnd"/>
      <w:r>
        <w:t xml:space="preserve">, ehrliebenden, und zum teil den </w:t>
      </w:r>
      <w:proofErr w:type="spellStart"/>
      <w:r>
        <w:t>Undertanen</w:t>
      </w:r>
      <w:proofErr w:type="spellEnd"/>
      <w:r>
        <w:t xml:space="preserve"> vom Adel </w:t>
      </w:r>
      <w:proofErr w:type="spellStart"/>
      <w:r>
        <w:t>gebüren</w:t>
      </w:r>
      <w:proofErr w:type="spellEnd"/>
      <w:r>
        <w:t xml:space="preserve"> </w:t>
      </w:r>
      <w:proofErr w:type="spellStart"/>
      <w:r>
        <w:t>wil</w:t>
      </w:r>
      <w:proofErr w:type="spellEnd"/>
      <w:r>
        <w:t xml:space="preserve">, denn was </w:t>
      </w:r>
      <w:proofErr w:type="spellStart"/>
      <w:r>
        <w:t>wöltet</w:t>
      </w:r>
      <w:proofErr w:type="spellEnd"/>
      <w:r>
        <w:t xml:space="preserve"> </w:t>
      </w:r>
      <w:proofErr w:type="spellStart"/>
      <w:r>
        <w:t>jr</w:t>
      </w:r>
      <w:proofErr w:type="spellEnd"/>
      <w:r>
        <w:t xml:space="preserve"> doch dazu sagen, wenn ich, da mich Gott </w:t>
      </w:r>
      <w:proofErr w:type="spellStart"/>
      <w:r>
        <w:t>wol</w:t>
      </w:r>
      <w:proofErr w:type="spellEnd"/>
      <w:r>
        <w:t xml:space="preserve"> für behüten </w:t>
      </w:r>
      <w:proofErr w:type="spellStart"/>
      <w:r>
        <w:t>wirt</w:t>
      </w:r>
      <w:proofErr w:type="spellEnd"/>
      <w:r>
        <w:t xml:space="preserve">, in </w:t>
      </w:r>
      <w:proofErr w:type="spellStart"/>
      <w:r>
        <w:t>ewere</w:t>
      </w:r>
      <w:proofErr w:type="spellEnd"/>
      <w:r>
        <w:t xml:space="preserve"> </w:t>
      </w:r>
      <w:proofErr w:type="spellStart"/>
      <w:r>
        <w:t>gerichte</w:t>
      </w:r>
      <w:proofErr w:type="spellEnd"/>
      <w:r>
        <w:t xml:space="preserve"> </w:t>
      </w:r>
      <w:proofErr w:type="spellStart"/>
      <w:r>
        <w:t>komen</w:t>
      </w:r>
      <w:proofErr w:type="spellEnd"/>
      <w:r>
        <w:t xml:space="preserve"> und </w:t>
      </w:r>
      <w:proofErr w:type="spellStart"/>
      <w:r>
        <w:t>ewere</w:t>
      </w:r>
      <w:proofErr w:type="spellEnd"/>
      <w:r>
        <w:t xml:space="preserve"> </w:t>
      </w:r>
      <w:proofErr w:type="spellStart"/>
      <w:r>
        <w:t>Bauren</w:t>
      </w:r>
      <w:proofErr w:type="spellEnd"/>
      <w:r>
        <w:t xml:space="preserve"> bereden </w:t>
      </w:r>
      <w:proofErr w:type="spellStart"/>
      <w:r>
        <w:t>wolte</w:t>
      </w:r>
      <w:proofErr w:type="spellEnd"/>
      <w:r>
        <w:t xml:space="preserve">, Sie </w:t>
      </w:r>
      <w:proofErr w:type="spellStart"/>
      <w:r>
        <w:t>solten</w:t>
      </w:r>
      <w:proofErr w:type="spellEnd"/>
      <w:r>
        <w:t xml:space="preserve"> euch nicht gehorsam sein, sonder sich wider euch in </w:t>
      </w:r>
      <w:proofErr w:type="spellStart"/>
      <w:r>
        <w:t>allerleie</w:t>
      </w:r>
      <w:proofErr w:type="spellEnd"/>
      <w:r>
        <w:t xml:space="preserve"> ungehorsam </w:t>
      </w:r>
      <w:proofErr w:type="spellStart"/>
      <w:r>
        <w:t>aufflehnen</w:t>
      </w:r>
      <w:proofErr w:type="spellEnd"/>
      <w:r>
        <w:t xml:space="preserve">? Da würdet </w:t>
      </w:r>
      <w:proofErr w:type="spellStart"/>
      <w:r>
        <w:t>jr</w:t>
      </w:r>
      <w:proofErr w:type="spellEnd"/>
      <w:r>
        <w:t xml:space="preserve"> mir ungezweifelt den lohn geben, der einem solchen Prediger </w:t>
      </w:r>
      <w:proofErr w:type="spellStart"/>
      <w:r>
        <w:t>billich</w:t>
      </w:r>
      <w:proofErr w:type="spellEnd"/>
      <w:r>
        <w:t xml:space="preserve"> </w:t>
      </w:r>
      <w:proofErr w:type="spellStart"/>
      <w:r>
        <w:t>gebüren</w:t>
      </w:r>
      <w:proofErr w:type="spellEnd"/>
      <w:r>
        <w:t xml:space="preserve"> </w:t>
      </w:r>
      <w:proofErr w:type="spellStart"/>
      <w:r>
        <w:t>wolte</w:t>
      </w:r>
      <w:proofErr w:type="spellEnd"/>
      <w:r>
        <w:t xml:space="preserve">, Kein ander ansehen würde auch das haben, wenn </w:t>
      </w:r>
      <w:proofErr w:type="spellStart"/>
      <w:r>
        <w:t>jr</w:t>
      </w:r>
      <w:proofErr w:type="spellEnd"/>
      <w:r>
        <w:t xml:space="preserve"> </w:t>
      </w:r>
      <w:proofErr w:type="spellStart"/>
      <w:r>
        <w:t>eweren</w:t>
      </w:r>
      <w:proofErr w:type="spellEnd"/>
      <w:r>
        <w:t xml:space="preserve"> </w:t>
      </w:r>
      <w:proofErr w:type="spellStart"/>
      <w:r>
        <w:t>kinderen</w:t>
      </w:r>
      <w:proofErr w:type="spellEnd"/>
      <w:r>
        <w:t xml:space="preserve">, </w:t>
      </w:r>
      <w:proofErr w:type="spellStart"/>
      <w:r>
        <w:t>schwesteren</w:t>
      </w:r>
      <w:proofErr w:type="spellEnd"/>
      <w:r>
        <w:t xml:space="preserve"> oder </w:t>
      </w:r>
      <w:proofErr w:type="spellStart"/>
      <w:r>
        <w:t>verwanten</w:t>
      </w:r>
      <w:proofErr w:type="spellEnd"/>
      <w:r>
        <w:t xml:space="preserve"> den ungehorsam in diesem fall einbilden, und sie wider </w:t>
      </w:r>
      <w:proofErr w:type="spellStart"/>
      <w:r>
        <w:t>jre</w:t>
      </w:r>
      <w:proofErr w:type="spellEnd"/>
      <w:r>
        <w:t xml:space="preserve"> hohe Oberkeit unruhig machen, oder je zum </w:t>
      </w:r>
      <w:proofErr w:type="spellStart"/>
      <w:r>
        <w:t>weningesten</w:t>
      </w:r>
      <w:proofErr w:type="spellEnd"/>
      <w:r>
        <w:t xml:space="preserve">, wenn sie von </w:t>
      </w:r>
      <w:proofErr w:type="spellStart"/>
      <w:r>
        <w:t>jnen</w:t>
      </w:r>
      <w:proofErr w:type="spellEnd"/>
      <w:r>
        <w:t xml:space="preserve"> </w:t>
      </w:r>
      <w:proofErr w:type="spellStart"/>
      <w:r>
        <w:t>selbs</w:t>
      </w:r>
      <w:proofErr w:type="spellEnd"/>
      <w:r>
        <w:t xml:space="preserve"> solchen ungehorsam </w:t>
      </w:r>
      <w:proofErr w:type="spellStart"/>
      <w:r>
        <w:t>fürnemen</w:t>
      </w:r>
      <w:proofErr w:type="spellEnd"/>
      <w:r>
        <w:t xml:space="preserve">, </w:t>
      </w:r>
      <w:proofErr w:type="spellStart"/>
      <w:r>
        <w:t>jnen</w:t>
      </w:r>
      <w:proofErr w:type="spellEnd"/>
      <w:r>
        <w:t xml:space="preserve"> einigen </w:t>
      </w:r>
      <w:proofErr w:type="spellStart"/>
      <w:r>
        <w:t>beyfall</w:t>
      </w:r>
      <w:proofErr w:type="spellEnd"/>
      <w:r>
        <w:t xml:space="preserve"> thun </w:t>
      </w:r>
      <w:proofErr w:type="spellStart"/>
      <w:r>
        <w:t>woltet</w:t>
      </w:r>
      <w:proofErr w:type="spellEnd"/>
      <w:r>
        <w:t xml:space="preserve">. Aber ich weis, das </w:t>
      </w:r>
      <w:proofErr w:type="spellStart"/>
      <w:r>
        <w:t>dan</w:t>
      </w:r>
      <w:proofErr w:type="spellEnd"/>
      <w:r>
        <w:t xml:space="preserve"> </w:t>
      </w:r>
      <w:proofErr w:type="spellStart"/>
      <w:r>
        <w:t>mehrer</w:t>
      </w:r>
      <w:proofErr w:type="spellEnd"/>
      <w:r>
        <w:t xml:space="preserve"> teil unter euch solche </w:t>
      </w:r>
      <w:proofErr w:type="spellStart"/>
      <w:r>
        <w:t>ungeschicklichkeit</w:t>
      </w:r>
      <w:proofErr w:type="spellEnd"/>
      <w:r>
        <w:t xml:space="preserve"> ungern in </w:t>
      </w:r>
      <w:proofErr w:type="spellStart"/>
      <w:r>
        <w:t>jren</w:t>
      </w:r>
      <w:proofErr w:type="spellEnd"/>
      <w:r>
        <w:t xml:space="preserve"> sinn nehmen, geschweige das sie des etwas </w:t>
      </w:r>
      <w:proofErr w:type="spellStart"/>
      <w:r>
        <w:t>fürnemen</w:t>
      </w:r>
      <w:proofErr w:type="spellEnd"/>
      <w:r>
        <w:t xml:space="preserve"> oder thun </w:t>
      </w:r>
      <w:proofErr w:type="spellStart"/>
      <w:r>
        <w:t>solten</w:t>
      </w:r>
      <w:proofErr w:type="spellEnd"/>
      <w:r>
        <w:t xml:space="preserve">. </w:t>
      </w:r>
    </w:p>
    <w:p w14:paraId="020A0406" w14:textId="77777777" w:rsidR="0097207C" w:rsidRDefault="0097207C" w:rsidP="0097207C">
      <w:pPr>
        <w:pStyle w:val="StandardWeb"/>
      </w:pPr>
      <w:r>
        <w:t xml:space="preserve">Demnach so </w:t>
      </w:r>
      <w:proofErr w:type="spellStart"/>
      <w:r>
        <w:t>jr</w:t>
      </w:r>
      <w:proofErr w:type="spellEnd"/>
      <w:r>
        <w:t xml:space="preserve"> den </w:t>
      </w:r>
      <w:proofErr w:type="spellStart"/>
      <w:r>
        <w:t>eweren</w:t>
      </w:r>
      <w:proofErr w:type="spellEnd"/>
      <w:r>
        <w:t xml:space="preserve"> in den </w:t>
      </w:r>
      <w:proofErr w:type="spellStart"/>
      <w:r>
        <w:t>Klösteren</w:t>
      </w:r>
      <w:proofErr w:type="spellEnd"/>
      <w:r>
        <w:t xml:space="preserve"> </w:t>
      </w:r>
      <w:proofErr w:type="spellStart"/>
      <w:r>
        <w:t>wol</w:t>
      </w:r>
      <w:proofErr w:type="spellEnd"/>
      <w:r>
        <w:t xml:space="preserve"> raten </w:t>
      </w:r>
      <w:proofErr w:type="spellStart"/>
      <w:r>
        <w:t>wolt</w:t>
      </w:r>
      <w:proofErr w:type="spellEnd"/>
      <w:r>
        <w:t xml:space="preserve">, so ratet </w:t>
      </w:r>
      <w:proofErr w:type="spellStart"/>
      <w:r>
        <w:t>jnen</w:t>
      </w:r>
      <w:proofErr w:type="spellEnd"/>
      <w:r>
        <w:t xml:space="preserve"> also, das sie Gott, </w:t>
      </w:r>
      <w:proofErr w:type="spellStart"/>
      <w:r>
        <w:t>jrer</w:t>
      </w:r>
      <w:proofErr w:type="spellEnd"/>
      <w:r>
        <w:t xml:space="preserve"> hohen Oberkeit, und </w:t>
      </w:r>
      <w:proofErr w:type="spellStart"/>
      <w:r>
        <w:t>jren</w:t>
      </w:r>
      <w:proofErr w:type="spellEnd"/>
      <w:r>
        <w:t xml:space="preserve"> </w:t>
      </w:r>
      <w:proofErr w:type="spellStart"/>
      <w:r>
        <w:t>fürsteheren</w:t>
      </w:r>
      <w:proofErr w:type="spellEnd"/>
      <w:r>
        <w:t xml:space="preserve">, den </w:t>
      </w:r>
      <w:proofErr w:type="spellStart"/>
      <w:r>
        <w:t>billichen</w:t>
      </w:r>
      <w:proofErr w:type="spellEnd"/>
      <w:r>
        <w:t xml:space="preserve"> gehorsam leisten müssen, sonderlich in diesen </w:t>
      </w:r>
      <w:proofErr w:type="spellStart"/>
      <w:r>
        <w:t>Artickelen</w:t>
      </w:r>
      <w:proofErr w:type="spellEnd"/>
      <w:r>
        <w:t xml:space="preserve">, die sie und mich, als Gotts und der Oberkeit </w:t>
      </w:r>
      <w:proofErr w:type="spellStart"/>
      <w:r>
        <w:t>diener</w:t>
      </w:r>
      <w:proofErr w:type="spellEnd"/>
      <w:r>
        <w:t xml:space="preserve">, </w:t>
      </w:r>
      <w:proofErr w:type="spellStart"/>
      <w:r>
        <w:t>jtzo</w:t>
      </w:r>
      <w:proofErr w:type="spellEnd"/>
      <w:r>
        <w:t xml:space="preserve"> von einander tragen, Denn erstlich, </w:t>
      </w:r>
      <w:proofErr w:type="spellStart"/>
      <w:r>
        <w:t>Gots</w:t>
      </w:r>
      <w:proofErr w:type="spellEnd"/>
      <w:r>
        <w:t xml:space="preserve"> </w:t>
      </w:r>
      <w:proofErr w:type="spellStart"/>
      <w:r>
        <w:t>wort</w:t>
      </w:r>
      <w:proofErr w:type="spellEnd"/>
      <w:r>
        <w:t xml:space="preserve"> hören und </w:t>
      </w:r>
      <w:proofErr w:type="spellStart"/>
      <w:r>
        <w:t>annemen</w:t>
      </w:r>
      <w:proofErr w:type="spellEnd"/>
      <w:r>
        <w:t xml:space="preserve">, </w:t>
      </w:r>
      <w:proofErr w:type="spellStart"/>
      <w:r>
        <w:t>wirt</w:t>
      </w:r>
      <w:proofErr w:type="spellEnd"/>
      <w:r>
        <w:t xml:space="preserve"> je </w:t>
      </w:r>
      <w:proofErr w:type="spellStart"/>
      <w:r>
        <w:t>billich</w:t>
      </w:r>
      <w:proofErr w:type="spellEnd"/>
      <w:r>
        <w:t xml:space="preserve"> von </w:t>
      </w:r>
      <w:proofErr w:type="spellStart"/>
      <w:r>
        <w:t>jnen</w:t>
      </w:r>
      <w:proofErr w:type="spellEnd"/>
      <w:r>
        <w:t xml:space="preserve"> gefordert, sie </w:t>
      </w:r>
      <w:proofErr w:type="spellStart"/>
      <w:r>
        <w:t>wolten</w:t>
      </w:r>
      <w:proofErr w:type="spellEnd"/>
      <w:r>
        <w:t xml:space="preserve"> dann </w:t>
      </w:r>
      <w:proofErr w:type="spellStart"/>
      <w:r>
        <w:t>trawen</w:t>
      </w:r>
      <w:proofErr w:type="spellEnd"/>
      <w:r>
        <w:t xml:space="preserve"> Heiden sein und bleiben. Zum anderen, </w:t>
      </w:r>
      <w:proofErr w:type="spellStart"/>
      <w:r>
        <w:t>kan</w:t>
      </w:r>
      <w:proofErr w:type="spellEnd"/>
      <w:r>
        <w:t xml:space="preserve"> auch das nicht unrecht sein, das man die </w:t>
      </w:r>
      <w:proofErr w:type="spellStart"/>
      <w:r>
        <w:t>empfahung</w:t>
      </w:r>
      <w:proofErr w:type="spellEnd"/>
      <w:r>
        <w:t xml:space="preserve"> des </w:t>
      </w:r>
      <w:proofErr w:type="spellStart"/>
      <w:r>
        <w:t>hochwirdigen</w:t>
      </w:r>
      <w:proofErr w:type="spellEnd"/>
      <w:r>
        <w:t xml:space="preserve"> Sacraments, laut der </w:t>
      </w:r>
      <w:proofErr w:type="spellStart"/>
      <w:r>
        <w:t>einsatzung</w:t>
      </w:r>
      <w:proofErr w:type="spellEnd"/>
      <w:r>
        <w:t xml:space="preserve"> Christi, von </w:t>
      </w:r>
      <w:proofErr w:type="spellStart"/>
      <w:r>
        <w:t>jnen</w:t>
      </w:r>
      <w:proofErr w:type="spellEnd"/>
      <w:r>
        <w:t xml:space="preserve"> haben </w:t>
      </w:r>
      <w:proofErr w:type="spellStart"/>
      <w:r>
        <w:t>wil</w:t>
      </w:r>
      <w:proofErr w:type="spellEnd"/>
      <w:r>
        <w:t xml:space="preserve">. Zum dritten ist auch das </w:t>
      </w:r>
      <w:proofErr w:type="spellStart"/>
      <w:r>
        <w:t>forderen</w:t>
      </w:r>
      <w:proofErr w:type="spellEnd"/>
      <w:r>
        <w:t xml:space="preserve"> nicht </w:t>
      </w:r>
      <w:proofErr w:type="spellStart"/>
      <w:r>
        <w:t>unbillich</w:t>
      </w:r>
      <w:proofErr w:type="spellEnd"/>
      <w:r>
        <w:t xml:space="preserve">, das sie in </w:t>
      </w:r>
      <w:proofErr w:type="spellStart"/>
      <w:r>
        <w:t>ansehung</w:t>
      </w:r>
      <w:proofErr w:type="spellEnd"/>
      <w:r>
        <w:t xml:space="preserve"> der anhangenden </w:t>
      </w:r>
      <w:proofErr w:type="spellStart"/>
      <w:r>
        <w:t>Abgotterey</w:t>
      </w:r>
      <w:proofErr w:type="spellEnd"/>
      <w:r>
        <w:t xml:space="preserve">, </w:t>
      </w:r>
      <w:proofErr w:type="spellStart"/>
      <w:r>
        <w:t>falshcer</w:t>
      </w:r>
      <w:proofErr w:type="spellEnd"/>
      <w:r>
        <w:t xml:space="preserve"> </w:t>
      </w:r>
      <w:proofErr w:type="spellStart"/>
      <w:r>
        <w:t>zuversicht</w:t>
      </w:r>
      <w:proofErr w:type="spellEnd"/>
      <w:r>
        <w:t xml:space="preserve">, </w:t>
      </w:r>
      <w:proofErr w:type="spellStart"/>
      <w:r>
        <w:t>ergernis</w:t>
      </w:r>
      <w:proofErr w:type="spellEnd"/>
      <w:r>
        <w:t xml:space="preserve">, und </w:t>
      </w:r>
      <w:proofErr w:type="spellStart"/>
      <w:r>
        <w:t>ungleichheit</w:t>
      </w:r>
      <w:proofErr w:type="spellEnd"/>
      <w:r>
        <w:t xml:space="preserve">, so </w:t>
      </w:r>
      <w:proofErr w:type="spellStart"/>
      <w:r>
        <w:t>hir</w:t>
      </w:r>
      <w:proofErr w:type="spellEnd"/>
      <w:r>
        <w:t xml:space="preserve"> aus entstehet, in der </w:t>
      </w:r>
      <w:proofErr w:type="spellStart"/>
      <w:r>
        <w:t>auffgerichteten</w:t>
      </w:r>
      <w:proofErr w:type="spellEnd"/>
      <w:r>
        <w:t xml:space="preserve"> Ordnung, die Abgöttische </w:t>
      </w:r>
      <w:proofErr w:type="spellStart"/>
      <w:r>
        <w:t>ergerliche</w:t>
      </w:r>
      <w:proofErr w:type="spellEnd"/>
      <w:r>
        <w:t xml:space="preserve"> Kappe abzulegen, angehalten werden. Zum vierten, haben sie eine Christliche Kloster </w:t>
      </w:r>
      <w:proofErr w:type="spellStart"/>
      <w:r>
        <w:t>ordnung</w:t>
      </w:r>
      <w:proofErr w:type="spellEnd"/>
      <w:r>
        <w:t xml:space="preserve">, in welcher neben anderen stücken, auch das verzeichnet ist, wie sie sich in </w:t>
      </w:r>
      <w:proofErr w:type="spellStart"/>
      <w:r>
        <w:t>jr</w:t>
      </w:r>
      <w:proofErr w:type="spellEnd"/>
      <w:r>
        <w:t xml:space="preserve"> singen und lesen schicken sollen, denn was sie für unchristliche </w:t>
      </w:r>
      <w:proofErr w:type="spellStart"/>
      <w:r>
        <w:t>gesenge</w:t>
      </w:r>
      <w:proofErr w:type="spellEnd"/>
      <w:r>
        <w:t xml:space="preserve"> für dieser zeit gebraucht haben, wies man ziemlich </w:t>
      </w:r>
      <w:proofErr w:type="spellStart"/>
      <w:r>
        <w:t>wol</w:t>
      </w:r>
      <w:proofErr w:type="spellEnd"/>
      <w:r>
        <w:t xml:space="preserve">, und war hie einer guten Reformation gar </w:t>
      </w:r>
      <w:proofErr w:type="spellStart"/>
      <w:r>
        <w:t>wol</w:t>
      </w:r>
      <w:proofErr w:type="spellEnd"/>
      <w:r>
        <w:t xml:space="preserve"> von </w:t>
      </w:r>
      <w:proofErr w:type="spellStart"/>
      <w:r>
        <w:t>nöten</w:t>
      </w:r>
      <w:proofErr w:type="spellEnd"/>
      <w:r>
        <w:t xml:space="preserve">, </w:t>
      </w:r>
      <w:proofErr w:type="spellStart"/>
      <w:r>
        <w:t>Warumb</w:t>
      </w:r>
      <w:proofErr w:type="spellEnd"/>
      <w:r>
        <w:t xml:space="preserve"> </w:t>
      </w:r>
      <w:proofErr w:type="spellStart"/>
      <w:r>
        <w:t>solte</w:t>
      </w:r>
      <w:proofErr w:type="spellEnd"/>
      <w:r>
        <w:t xml:space="preserve"> man nu, gute </w:t>
      </w:r>
      <w:proofErr w:type="spellStart"/>
      <w:r>
        <w:t>ordnung</w:t>
      </w:r>
      <w:proofErr w:type="spellEnd"/>
      <w:r>
        <w:t xml:space="preserve"> in Christlichen </w:t>
      </w:r>
      <w:proofErr w:type="spellStart"/>
      <w:r>
        <w:t>gesengen</w:t>
      </w:r>
      <w:proofErr w:type="spellEnd"/>
      <w:r>
        <w:t xml:space="preserve">, nicht von </w:t>
      </w:r>
      <w:proofErr w:type="spellStart"/>
      <w:r>
        <w:t>jnen</w:t>
      </w:r>
      <w:proofErr w:type="spellEnd"/>
      <w:r>
        <w:t xml:space="preserve"> </w:t>
      </w:r>
      <w:proofErr w:type="spellStart"/>
      <w:r>
        <w:t>forderen</w:t>
      </w:r>
      <w:proofErr w:type="spellEnd"/>
      <w:r>
        <w:t xml:space="preserve">? </w:t>
      </w:r>
    </w:p>
    <w:p w14:paraId="5548FDC5" w14:textId="77777777" w:rsidR="0097207C" w:rsidRDefault="0097207C" w:rsidP="0097207C">
      <w:pPr>
        <w:pStyle w:val="StandardWeb"/>
      </w:pPr>
      <w:proofErr w:type="spellStart"/>
      <w:r>
        <w:t>Künt</w:t>
      </w:r>
      <w:proofErr w:type="spellEnd"/>
      <w:r>
        <w:t xml:space="preserve"> </w:t>
      </w:r>
      <w:proofErr w:type="spellStart"/>
      <w:r>
        <w:t>jr</w:t>
      </w:r>
      <w:proofErr w:type="spellEnd"/>
      <w:r>
        <w:t xml:space="preserve"> dann, lieben </w:t>
      </w:r>
      <w:proofErr w:type="spellStart"/>
      <w:r>
        <w:t>Junckeren</w:t>
      </w:r>
      <w:proofErr w:type="spellEnd"/>
      <w:r>
        <w:t xml:space="preserve">, bei den </w:t>
      </w:r>
      <w:proofErr w:type="spellStart"/>
      <w:r>
        <w:t>eweren</w:t>
      </w:r>
      <w:proofErr w:type="spellEnd"/>
      <w:r>
        <w:t xml:space="preserve">, so noch ungehorsam sein, erhalten, das sie sich, wie gehorsame </w:t>
      </w:r>
      <w:proofErr w:type="spellStart"/>
      <w:r>
        <w:t>kindere</w:t>
      </w:r>
      <w:proofErr w:type="spellEnd"/>
      <w:r>
        <w:t xml:space="preserve">, in solche </w:t>
      </w:r>
      <w:proofErr w:type="spellStart"/>
      <w:r>
        <w:t>Artickel</w:t>
      </w:r>
      <w:proofErr w:type="spellEnd"/>
      <w:r>
        <w:t xml:space="preserve">, recht schicken, und den anderen gehorsamen </w:t>
      </w:r>
      <w:proofErr w:type="spellStart"/>
      <w:r>
        <w:t>gleichformig</w:t>
      </w:r>
      <w:proofErr w:type="spellEnd"/>
      <w:r>
        <w:t xml:space="preserve"> machen, so erbiete ich mich hie abermals gegen euch und sie, das ich mich gegen sie, wie ein Vater und </w:t>
      </w:r>
      <w:proofErr w:type="spellStart"/>
      <w:r>
        <w:t>getrewer</w:t>
      </w:r>
      <w:proofErr w:type="spellEnd"/>
      <w:r>
        <w:t xml:space="preserve"> </w:t>
      </w:r>
      <w:proofErr w:type="spellStart"/>
      <w:r>
        <w:t>diener</w:t>
      </w:r>
      <w:proofErr w:type="spellEnd"/>
      <w:r>
        <w:t xml:space="preserve">, in aller </w:t>
      </w:r>
      <w:proofErr w:type="spellStart"/>
      <w:r>
        <w:t>lindigkeit</w:t>
      </w:r>
      <w:proofErr w:type="spellEnd"/>
      <w:r>
        <w:t xml:space="preserve">, jede und alle zeit, </w:t>
      </w:r>
      <w:proofErr w:type="spellStart"/>
      <w:r>
        <w:t>wil</w:t>
      </w:r>
      <w:proofErr w:type="spellEnd"/>
      <w:r>
        <w:t xml:space="preserve"> zu halten wissen, und </w:t>
      </w:r>
      <w:proofErr w:type="spellStart"/>
      <w:r>
        <w:t>wil</w:t>
      </w:r>
      <w:proofErr w:type="spellEnd"/>
      <w:r>
        <w:t xml:space="preserve"> </w:t>
      </w:r>
      <w:proofErr w:type="spellStart"/>
      <w:r>
        <w:t>jnen</w:t>
      </w:r>
      <w:proofErr w:type="spellEnd"/>
      <w:r>
        <w:t xml:space="preserve"> </w:t>
      </w:r>
      <w:proofErr w:type="spellStart"/>
      <w:r>
        <w:t>jre</w:t>
      </w:r>
      <w:proofErr w:type="spellEnd"/>
      <w:r>
        <w:t xml:space="preserve"> </w:t>
      </w:r>
      <w:proofErr w:type="spellStart"/>
      <w:r>
        <w:t>sache</w:t>
      </w:r>
      <w:proofErr w:type="spellEnd"/>
      <w:r>
        <w:t xml:space="preserve">, wo ich kann und mag, mit allem vermögen </w:t>
      </w:r>
      <w:proofErr w:type="spellStart"/>
      <w:r>
        <w:t>helffen</w:t>
      </w:r>
      <w:proofErr w:type="spellEnd"/>
      <w:r>
        <w:t xml:space="preserve"> </w:t>
      </w:r>
      <w:proofErr w:type="spellStart"/>
      <w:r>
        <w:t>forderen</w:t>
      </w:r>
      <w:proofErr w:type="spellEnd"/>
      <w:r>
        <w:t xml:space="preserve"> und fortsetzen, </w:t>
      </w:r>
      <w:proofErr w:type="spellStart"/>
      <w:r>
        <w:t>Künt</w:t>
      </w:r>
      <w:proofErr w:type="spellEnd"/>
      <w:r>
        <w:t xml:space="preserve"> </w:t>
      </w:r>
      <w:proofErr w:type="spellStart"/>
      <w:r>
        <w:t>jr</w:t>
      </w:r>
      <w:proofErr w:type="spellEnd"/>
      <w:r>
        <w:t xml:space="preserve"> sie aber zum gehorsam, von </w:t>
      </w:r>
      <w:proofErr w:type="spellStart"/>
      <w:r>
        <w:t>jtem</w:t>
      </w:r>
      <w:proofErr w:type="spellEnd"/>
      <w:r>
        <w:t xml:space="preserve"> muthwilligem </w:t>
      </w:r>
      <w:proofErr w:type="spellStart"/>
      <w:r>
        <w:t>fürnemen</w:t>
      </w:r>
      <w:proofErr w:type="spellEnd"/>
      <w:r>
        <w:t xml:space="preserve"> nicht bereden, So habe ich das meine </w:t>
      </w:r>
      <w:proofErr w:type="spellStart"/>
      <w:r>
        <w:t>bissher</w:t>
      </w:r>
      <w:proofErr w:type="spellEnd"/>
      <w:r>
        <w:t xml:space="preserve">, bei </w:t>
      </w:r>
      <w:proofErr w:type="spellStart"/>
      <w:r>
        <w:t>jnen</w:t>
      </w:r>
      <w:proofErr w:type="spellEnd"/>
      <w:r>
        <w:t xml:space="preserve"> als der </w:t>
      </w:r>
      <w:proofErr w:type="spellStart"/>
      <w:r>
        <w:t>Superintendend</w:t>
      </w:r>
      <w:proofErr w:type="spellEnd"/>
      <w:r>
        <w:t xml:space="preserve"> von </w:t>
      </w:r>
      <w:proofErr w:type="spellStart"/>
      <w:r>
        <w:t>Ampts</w:t>
      </w:r>
      <w:proofErr w:type="spellEnd"/>
      <w:r>
        <w:t xml:space="preserve"> wegen, in </w:t>
      </w:r>
      <w:proofErr w:type="spellStart"/>
      <w:r>
        <w:t>hertzlicher</w:t>
      </w:r>
      <w:proofErr w:type="spellEnd"/>
      <w:r>
        <w:t xml:space="preserve"> guter </w:t>
      </w:r>
      <w:proofErr w:type="spellStart"/>
      <w:r>
        <w:t>wolmeinung</w:t>
      </w:r>
      <w:proofErr w:type="spellEnd"/>
      <w:r>
        <w:t xml:space="preserve">, wie ein armer Christ und ehrliebender, gethan, und weis das ich des </w:t>
      </w:r>
      <w:proofErr w:type="spellStart"/>
      <w:r>
        <w:t>fur</w:t>
      </w:r>
      <w:proofErr w:type="spellEnd"/>
      <w:r>
        <w:t xml:space="preserve"> Gott ein gut gewissen, und bey den Christen lob und ehre habe, Wil auch hie abermals allen meinen </w:t>
      </w:r>
      <w:proofErr w:type="spellStart"/>
      <w:r>
        <w:t>widdersacheren</w:t>
      </w:r>
      <w:proofErr w:type="spellEnd"/>
      <w:r>
        <w:t xml:space="preserve"> trotz geboten haben, das sie für </w:t>
      </w:r>
      <w:proofErr w:type="spellStart"/>
      <w:r>
        <w:t>komen</w:t>
      </w:r>
      <w:proofErr w:type="spellEnd"/>
      <w:r>
        <w:t xml:space="preserve"> und frey sagen, wo sie etwas wissen, das solcher mein </w:t>
      </w:r>
      <w:proofErr w:type="spellStart"/>
      <w:r>
        <w:t>rhum</w:t>
      </w:r>
      <w:proofErr w:type="spellEnd"/>
      <w:r>
        <w:t xml:space="preserve"> nicht war sey, zu dem, </w:t>
      </w:r>
      <w:proofErr w:type="spellStart"/>
      <w:r>
        <w:t>wil</w:t>
      </w:r>
      <w:proofErr w:type="spellEnd"/>
      <w:r>
        <w:t xml:space="preserve"> ich dann auch zu euch vom Adel die </w:t>
      </w:r>
      <w:proofErr w:type="spellStart"/>
      <w:r>
        <w:t>zuversicht</w:t>
      </w:r>
      <w:proofErr w:type="spellEnd"/>
      <w:r>
        <w:t xml:space="preserve"> haben, weil ich des frey stehe, das ich mein lebenlang, weder wider euch, noch die </w:t>
      </w:r>
      <w:proofErr w:type="spellStart"/>
      <w:r>
        <w:t>eweren</w:t>
      </w:r>
      <w:proofErr w:type="spellEnd"/>
      <w:r>
        <w:t xml:space="preserve"> gehandelt, sonder in </w:t>
      </w:r>
      <w:proofErr w:type="spellStart"/>
      <w:r>
        <w:t>Klösteren</w:t>
      </w:r>
      <w:proofErr w:type="spellEnd"/>
      <w:r>
        <w:t xml:space="preserve"> nichts anders dann </w:t>
      </w:r>
      <w:proofErr w:type="spellStart"/>
      <w:r>
        <w:t>jr</w:t>
      </w:r>
      <w:proofErr w:type="spellEnd"/>
      <w:r>
        <w:t xml:space="preserve"> </w:t>
      </w:r>
      <w:proofErr w:type="spellStart"/>
      <w:r>
        <w:t>sehelen</w:t>
      </w:r>
      <w:proofErr w:type="spellEnd"/>
      <w:r>
        <w:t xml:space="preserve"> heil, und auch </w:t>
      </w:r>
      <w:proofErr w:type="spellStart"/>
      <w:r>
        <w:t>jre</w:t>
      </w:r>
      <w:proofErr w:type="spellEnd"/>
      <w:r>
        <w:t xml:space="preserve"> zeitliche </w:t>
      </w:r>
      <w:proofErr w:type="spellStart"/>
      <w:r>
        <w:t>wolfart</w:t>
      </w:r>
      <w:proofErr w:type="spellEnd"/>
      <w:r>
        <w:t xml:space="preserve"> gesucht hab, und </w:t>
      </w:r>
      <w:proofErr w:type="spellStart"/>
      <w:r>
        <w:t>hinfurt</w:t>
      </w:r>
      <w:proofErr w:type="spellEnd"/>
      <w:r>
        <w:t xml:space="preserve"> suchen </w:t>
      </w:r>
      <w:proofErr w:type="spellStart"/>
      <w:r>
        <w:t>wil</w:t>
      </w:r>
      <w:proofErr w:type="spellEnd"/>
      <w:r>
        <w:t xml:space="preserve">, </w:t>
      </w:r>
      <w:proofErr w:type="spellStart"/>
      <w:r>
        <w:t>jr</w:t>
      </w:r>
      <w:proofErr w:type="spellEnd"/>
      <w:r>
        <w:t xml:space="preserve"> werdet mich </w:t>
      </w:r>
      <w:proofErr w:type="spellStart"/>
      <w:r>
        <w:t>hirinn</w:t>
      </w:r>
      <w:proofErr w:type="spellEnd"/>
      <w:r>
        <w:t xml:space="preserve"> entschuldigt nehmen, und meinen feinden, ob die in meinen rück, anders sagen </w:t>
      </w:r>
      <w:proofErr w:type="spellStart"/>
      <w:r>
        <w:t>wolten</w:t>
      </w:r>
      <w:proofErr w:type="spellEnd"/>
      <w:r>
        <w:t xml:space="preserve"> keinen </w:t>
      </w:r>
      <w:proofErr w:type="spellStart"/>
      <w:r>
        <w:t>galuben</w:t>
      </w:r>
      <w:proofErr w:type="spellEnd"/>
      <w:r>
        <w:t xml:space="preserve"> geben, So auch die ungehorsame </w:t>
      </w:r>
      <w:proofErr w:type="spellStart"/>
      <w:r>
        <w:t>Junckfrawen</w:t>
      </w:r>
      <w:proofErr w:type="spellEnd"/>
      <w:r>
        <w:t xml:space="preserve"> klagen </w:t>
      </w:r>
      <w:proofErr w:type="spellStart"/>
      <w:r>
        <w:t>wolten</w:t>
      </w:r>
      <w:proofErr w:type="spellEnd"/>
      <w:r>
        <w:t xml:space="preserve">, </w:t>
      </w:r>
      <w:proofErr w:type="spellStart"/>
      <w:r>
        <w:t>wil</w:t>
      </w:r>
      <w:proofErr w:type="spellEnd"/>
      <w:r>
        <w:t xml:space="preserve"> ich </w:t>
      </w:r>
      <w:proofErr w:type="spellStart"/>
      <w:r>
        <w:t>jnen</w:t>
      </w:r>
      <w:proofErr w:type="spellEnd"/>
      <w:r>
        <w:t xml:space="preserve">, da sich </w:t>
      </w:r>
      <w:proofErr w:type="spellStart"/>
      <w:r>
        <w:t>gebürt</w:t>
      </w:r>
      <w:proofErr w:type="spellEnd"/>
      <w:r>
        <w:t xml:space="preserve">, jede und alle zeit zur </w:t>
      </w:r>
      <w:proofErr w:type="spellStart"/>
      <w:r>
        <w:t>antwort</w:t>
      </w:r>
      <w:proofErr w:type="spellEnd"/>
      <w:r>
        <w:t xml:space="preserve"> stehen, und </w:t>
      </w:r>
      <w:proofErr w:type="spellStart"/>
      <w:r>
        <w:t>gebürliches</w:t>
      </w:r>
      <w:proofErr w:type="spellEnd"/>
      <w:r>
        <w:t xml:space="preserve"> rechts nicht </w:t>
      </w:r>
      <w:proofErr w:type="spellStart"/>
      <w:r>
        <w:t>fur</w:t>
      </w:r>
      <w:proofErr w:type="spellEnd"/>
      <w:r>
        <w:t xml:space="preserve"> sein, </w:t>
      </w:r>
      <w:proofErr w:type="spellStart"/>
      <w:r>
        <w:t>wil</w:t>
      </w:r>
      <w:proofErr w:type="spellEnd"/>
      <w:r>
        <w:t xml:space="preserve"> mich des hie </w:t>
      </w:r>
      <w:proofErr w:type="spellStart"/>
      <w:r>
        <w:t>offentlich</w:t>
      </w:r>
      <w:proofErr w:type="spellEnd"/>
      <w:r>
        <w:t xml:space="preserve"> gegen euch und </w:t>
      </w:r>
      <w:proofErr w:type="spellStart"/>
      <w:r>
        <w:t>jedermenniglich</w:t>
      </w:r>
      <w:proofErr w:type="spellEnd"/>
      <w:r>
        <w:t xml:space="preserve"> erboten haben. </w:t>
      </w:r>
    </w:p>
    <w:p w14:paraId="6C3C531F" w14:textId="77777777" w:rsidR="0097207C" w:rsidRDefault="0097207C" w:rsidP="0097207C">
      <w:pPr>
        <w:pStyle w:val="StandardWeb"/>
      </w:pPr>
      <w:r>
        <w:t xml:space="preserve">Das ich aber von der klage wider sie, und nach der </w:t>
      </w:r>
      <w:proofErr w:type="spellStart"/>
      <w:r>
        <w:t>anforderung</w:t>
      </w:r>
      <w:proofErr w:type="spellEnd"/>
      <w:r>
        <w:t xml:space="preserve"> des biblischen </w:t>
      </w:r>
      <w:proofErr w:type="spellStart"/>
      <w:r>
        <w:t>gehorsams</w:t>
      </w:r>
      <w:proofErr w:type="spellEnd"/>
      <w:r>
        <w:t xml:space="preserve"> abstehen </w:t>
      </w:r>
      <w:proofErr w:type="spellStart"/>
      <w:r>
        <w:t>solte</w:t>
      </w:r>
      <w:proofErr w:type="spellEnd"/>
      <w:r>
        <w:t xml:space="preserve">, kann oder </w:t>
      </w:r>
      <w:proofErr w:type="spellStart"/>
      <w:r>
        <w:t>wil</w:t>
      </w:r>
      <w:proofErr w:type="spellEnd"/>
      <w:r>
        <w:t xml:space="preserve"> ich nicht thun, denn mein </w:t>
      </w:r>
      <w:proofErr w:type="spellStart"/>
      <w:r>
        <w:t>Ampt</w:t>
      </w:r>
      <w:proofErr w:type="spellEnd"/>
      <w:r>
        <w:t xml:space="preserve"> und Eid, damit ich Gott und meiner Oberkeit </w:t>
      </w:r>
      <w:proofErr w:type="spellStart"/>
      <w:r>
        <w:t>verwant</w:t>
      </w:r>
      <w:proofErr w:type="spellEnd"/>
      <w:r>
        <w:t xml:space="preserve"> bin </w:t>
      </w:r>
      <w:proofErr w:type="spellStart"/>
      <w:r>
        <w:t>leidens</w:t>
      </w:r>
      <w:proofErr w:type="spellEnd"/>
      <w:r>
        <w:t xml:space="preserve"> nicht, Gott mein Herr sagt in der </w:t>
      </w:r>
      <w:proofErr w:type="spellStart"/>
      <w:r>
        <w:t>schrifft</w:t>
      </w:r>
      <w:proofErr w:type="spellEnd"/>
      <w:r>
        <w:t xml:space="preserve"> zu mir und allen </w:t>
      </w:r>
      <w:proofErr w:type="spellStart"/>
      <w:r>
        <w:t>dieneren</w:t>
      </w:r>
      <w:proofErr w:type="spellEnd"/>
      <w:r>
        <w:t xml:space="preserve"> des </w:t>
      </w:r>
      <w:proofErr w:type="spellStart"/>
      <w:r>
        <w:t>worts</w:t>
      </w:r>
      <w:proofErr w:type="spellEnd"/>
      <w:r>
        <w:t xml:space="preserve"> also, </w:t>
      </w:r>
      <w:proofErr w:type="spellStart"/>
      <w:r>
        <w:t>Ruffe</w:t>
      </w:r>
      <w:proofErr w:type="spellEnd"/>
      <w:r>
        <w:t xml:space="preserve"> getrost, Schone nicht, Erhebe deine stimme wie ein Posaune, und verkündige meinem </w:t>
      </w:r>
      <w:proofErr w:type="spellStart"/>
      <w:r>
        <w:t>volke</w:t>
      </w:r>
      <w:proofErr w:type="spellEnd"/>
      <w:r>
        <w:t xml:space="preserve"> </w:t>
      </w:r>
      <w:proofErr w:type="spellStart"/>
      <w:r>
        <w:t>jr</w:t>
      </w:r>
      <w:proofErr w:type="spellEnd"/>
      <w:r>
        <w:t xml:space="preserve"> </w:t>
      </w:r>
      <w:proofErr w:type="spellStart"/>
      <w:r>
        <w:t>ubertretten</w:t>
      </w:r>
      <w:proofErr w:type="spellEnd"/>
      <w:r>
        <w:t xml:space="preserve">, Jesaiä am </w:t>
      </w:r>
      <w:proofErr w:type="spellStart"/>
      <w:r>
        <w:t>lviij</w:t>
      </w:r>
      <w:proofErr w:type="spellEnd"/>
      <w:r>
        <w:t xml:space="preserve">. Und im </w:t>
      </w:r>
      <w:proofErr w:type="spellStart"/>
      <w:r>
        <w:t>iij</w:t>
      </w:r>
      <w:proofErr w:type="spellEnd"/>
      <w:r>
        <w:t xml:space="preserve">. </w:t>
      </w:r>
      <w:proofErr w:type="spellStart"/>
      <w:r>
        <w:t>Capittel</w:t>
      </w:r>
      <w:proofErr w:type="spellEnd"/>
      <w:r>
        <w:t xml:space="preserve"> des Propheten Ezechiels, </w:t>
      </w:r>
      <w:proofErr w:type="spellStart"/>
      <w:r>
        <w:t>wirt</w:t>
      </w:r>
      <w:proofErr w:type="spellEnd"/>
      <w:r>
        <w:t xml:space="preserve"> </w:t>
      </w:r>
      <w:proofErr w:type="spellStart"/>
      <w:r>
        <w:t>gleichsfals</w:t>
      </w:r>
      <w:proofErr w:type="spellEnd"/>
      <w:r>
        <w:t xml:space="preserve"> gesagt, Wenn wir </w:t>
      </w:r>
      <w:proofErr w:type="spellStart"/>
      <w:r>
        <w:t>scheigen</w:t>
      </w:r>
      <w:proofErr w:type="spellEnd"/>
      <w:r>
        <w:t xml:space="preserve">, und den Gottlosen für seinem </w:t>
      </w:r>
      <w:proofErr w:type="spellStart"/>
      <w:r>
        <w:t>verterben</w:t>
      </w:r>
      <w:proofErr w:type="spellEnd"/>
      <w:r>
        <w:t xml:space="preserve"> nicht warnen, und er also </w:t>
      </w:r>
      <w:proofErr w:type="spellStart"/>
      <w:r>
        <w:t>ohn</w:t>
      </w:r>
      <w:proofErr w:type="spellEnd"/>
      <w:r>
        <w:t xml:space="preserve"> </w:t>
      </w:r>
      <w:proofErr w:type="spellStart"/>
      <w:r>
        <w:t>besserung</w:t>
      </w:r>
      <w:proofErr w:type="spellEnd"/>
      <w:r>
        <w:t xml:space="preserve"> sterbe, so wölle er sein </w:t>
      </w:r>
      <w:proofErr w:type="spellStart"/>
      <w:r>
        <w:t>blut</w:t>
      </w:r>
      <w:proofErr w:type="spellEnd"/>
      <w:r>
        <w:t xml:space="preserve"> aus unseren </w:t>
      </w:r>
      <w:proofErr w:type="spellStart"/>
      <w:r>
        <w:t>handen</w:t>
      </w:r>
      <w:proofErr w:type="spellEnd"/>
      <w:r>
        <w:t xml:space="preserve"> </w:t>
      </w:r>
      <w:proofErr w:type="spellStart"/>
      <w:r>
        <w:t>forderen</w:t>
      </w:r>
      <w:proofErr w:type="spellEnd"/>
      <w:r>
        <w:t xml:space="preserve">, So sagt mein G. Oberkeit, sie wöllen in solchen </w:t>
      </w:r>
      <w:proofErr w:type="spellStart"/>
      <w:r>
        <w:t>fellen</w:t>
      </w:r>
      <w:proofErr w:type="spellEnd"/>
      <w:r>
        <w:t xml:space="preserve"> für Gott frey stehen, und mir alle </w:t>
      </w:r>
      <w:proofErr w:type="spellStart"/>
      <w:r>
        <w:t>religion</w:t>
      </w:r>
      <w:proofErr w:type="spellEnd"/>
      <w:r>
        <w:t xml:space="preserve"> </w:t>
      </w:r>
      <w:proofErr w:type="spellStart"/>
      <w:r>
        <w:t>sache</w:t>
      </w:r>
      <w:proofErr w:type="spellEnd"/>
      <w:r>
        <w:t xml:space="preserve"> zu </w:t>
      </w:r>
      <w:proofErr w:type="spellStart"/>
      <w:r>
        <w:t>forderen</w:t>
      </w:r>
      <w:proofErr w:type="spellEnd"/>
      <w:r>
        <w:t xml:space="preserve">, in mein gewissen befohlen haben, und solle mir an der </w:t>
      </w:r>
      <w:proofErr w:type="spellStart"/>
      <w:r>
        <w:t>hanthabung</w:t>
      </w:r>
      <w:proofErr w:type="spellEnd"/>
      <w:r>
        <w:t xml:space="preserve"> nicht </w:t>
      </w:r>
      <w:proofErr w:type="spellStart"/>
      <w:r>
        <w:t>mangelen</w:t>
      </w:r>
      <w:proofErr w:type="spellEnd"/>
      <w:r>
        <w:t xml:space="preserve">. Aus diesen </w:t>
      </w:r>
      <w:proofErr w:type="spellStart"/>
      <w:r>
        <w:t>ursachen</w:t>
      </w:r>
      <w:proofErr w:type="spellEnd"/>
      <w:r>
        <w:t xml:space="preserve"> </w:t>
      </w:r>
      <w:proofErr w:type="spellStart"/>
      <w:r>
        <w:t>wil</w:t>
      </w:r>
      <w:proofErr w:type="spellEnd"/>
      <w:r>
        <w:t xml:space="preserve"> mir zu schweigen nicht </w:t>
      </w:r>
      <w:proofErr w:type="spellStart"/>
      <w:r>
        <w:t>gebüren</w:t>
      </w:r>
      <w:proofErr w:type="spellEnd"/>
      <w:r>
        <w:t xml:space="preserve">, und </w:t>
      </w:r>
      <w:proofErr w:type="spellStart"/>
      <w:r>
        <w:t>wirt</w:t>
      </w:r>
      <w:proofErr w:type="spellEnd"/>
      <w:r>
        <w:t xml:space="preserve"> diesem </w:t>
      </w:r>
      <w:proofErr w:type="spellStart"/>
      <w:r>
        <w:t>handel</w:t>
      </w:r>
      <w:proofErr w:type="spellEnd"/>
      <w:r>
        <w:t xml:space="preserve">, durch kein ander mittel oder andere </w:t>
      </w:r>
      <w:proofErr w:type="spellStart"/>
      <w:r>
        <w:t>fürschlege</w:t>
      </w:r>
      <w:proofErr w:type="spellEnd"/>
      <w:r>
        <w:t xml:space="preserve"> können </w:t>
      </w:r>
      <w:proofErr w:type="spellStart"/>
      <w:r>
        <w:t>abgehofen</w:t>
      </w:r>
      <w:proofErr w:type="spellEnd"/>
      <w:r>
        <w:t xml:space="preserve"> werden, dann durch der </w:t>
      </w:r>
      <w:proofErr w:type="spellStart"/>
      <w:r>
        <w:t>Junckfrawen</w:t>
      </w:r>
      <w:proofErr w:type="spellEnd"/>
      <w:r>
        <w:t xml:space="preserve"> </w:t>
      </w:r>
      <w:proofErr w:type="spellStart"/>
      <w:r>
        <w:t>besserung</w:t>
      </w:r>
      <w:proofErr w:type="spellEnd"/>
      <w:r>
        <w:t xml:space="preserve"> und gehorsam. </w:t>
      </w:r>
    </w:p>
    <w:p w14:paraId="614DB3F6" w14:textId="77777777" w:rsidR="0097207C" w:rsidRDefault="0097207C" w:rsidP="0097207C">
      <w:pPr>
        <w:pStyle w:val="StandardWeb"/>
      </w:pPr>
      <w:r>
        <w:t xml:space="preserve">So viel hab ich </w:t>
      </w:r>
      <w:proofErr w:type="spellStart"/>
      <w:r>
        <w:t>diss</w:t>
      </w:r>
      <w:proofErr w:type="spellEnd"/>
      <w:r>
        <w:t xml:space="preserve"> mal günstige </w:t>
      </w:r>
      <w:proofErr w:type="spellStart"/>
      <w:r>
        <w:t>Junckeren</w:t>
      </w:r>
      <w:proofErr w:type="spellEnd"/>
      <w:r>
        <w:t xml:space="preserve">, zu </w:t>
      </w:r>
      <w:proofErr w:type="spellStart"/>
      <w:r>
        <w:t>errettung</w:t>
      </w:r>
      <w:proofErr w:type="spellEnd"/>
      <w:r>
        <w:t xml:space="preserve"> meins guten namens, und </w:t>
      </w:r>
      <w:proofErr w:type="spellStart"/>
      <w:r>
        <w:t>anzeigung</w:t>
      </w:r>
      <w:proofErr w:type="spellEnd"/>
      <w:r>
        <w:t xml:space="preserve"> meiner </w:t>
      </w:r>
      <w:proofErr w:type="spellStart"/>
      <w:r>
        <w:t>unschuld</w:t>
      </w:r>
      <w:proofErr w:type="spellEnd"/>
      <w:r>
        <w:t xml:space="preserve">, an euch schreiben wollen, ungezweifelter </w:t>
      </w:r>
      <w:proofErr w:type="spellStart"/>
      <w:r>
        <w:t>hoffnung</w:t>
      </w:r>
      <w:proofErr w:type="spellEnd"/>
      <w:r>
        <w:t xml:space="preserve">, Es werde das mehrer teil, so Gotts </w:t>
      </w:r>
      <w:proofErr w:type="spellStart"/>
      <w:r>
        <w:t>wort</w:t>
      </w:r>
      <w:proofErr w:type="spellEnd"/>
      <w:r>
        <w:t xml:space="preserve">, die </w:t>
      </w:r>
      <w:proofErr w:type="spellStart"/>
      <w:r>
        <w:t>warheit</w:t>
      </w:r>
      <w:proofErr w:type="spellEnd"/>
      <w:r>
        <w:t xml:space="preserve"> und </w:t>
      </w:r>
      <w:proofErr w:type="spellStart"/>
      <w:r>
        <w:t>ehrbarkeit</w:t>
      </w:r>
      <w:proofErr w:type="spellEnd"/>
      <w:r>
        <w:t xml:space="preserve">, unter euch belieben, nu </w:t>
      </w:r>
      <w:proofErr w:type="spellStart"/>
      <w:r>
        <w:t>wol</w:t>
      </w:r>
      <w:proofErr w:type="spellEnd"/>
      <w:r>
        <w:t xml:space="preserve"> mit mir </w:t>
      </w:r>
      <w:proofErr w:type="spellStart"/>
      <w:r>
        <w:t>zufriede</w:t>
      </w:r>
      <w:proofErr w:type="spellEnd"/>
      <w:r>
        <w:t xml:space="preserve"> sein, Wöllen sich aber je </w:t>
      </w:r>
      <w:proofErr w:type="spellStart"/>
      <w:r>
        <w:t>uber</w:t>
      </w:r>
      <w:proofErr w:type="spellEnd"/>
      <w:r>
        <w:t xml:space="preserve"> solchen meinen </w:t>
      </w:r>
      <w:proofErr w:type="spellStart"/>
      <w:r>
        <w:t>bericht</w:t>
      </w:r>
      <w:proofErr w:type="spellEnd"/>
      <w:r>
        <w:t xml:space="preserve"> und erbieten etliche Scharhanse nicht </w:t>
      </w:r>
      <w:proofErr w:type="spellStart"/>
      <w:r>
        <w:t>settigenn</w:t>
      </w:r>
      <w:proofErr w:type="spellEnd"/>
      <w:r>
        <w:t xml:space="preserve"> lassen, und meine feinde </w:t>
      </w:r>
      <w:proofErr w:type="spellStart"/>
      <w:r>
        <w:t>ohn</w:t>
      </w:r>
      <w:proofErr w:type="spellEnd"/>
      <w:r>
        <w:t xml:space="preserve"> einige </w:t>
      </w:r>
      <w:proofErr w:type="spellStart"/>
      <w:r>
        <w:t>ursach</w:t>
      </w:r>
      <w:proofErr w:type="spellEnd"/>
      <w:r>
        <w:t xml:space="preserve"> bleiben, </w:t>
      </w:r>
      <w:proofErr w:type="spellStart"/>
      <w:r>
        <w:t>mus</w:t>
      </w:r>
      <w:proofErr w:type="spellEnd"/>
      <w:r>
        <w:t xml:space="preserve"> ich dem lieben Gott, der mich </w:t>
      </w:r>
      <w:proofErr w:type="spellStart"/>
      <w:r>
        <w:t>bissher</w:t>
      </w:r>
      <w:proofErr w:type="spellEnd"/>
      <w:r>
        <w:t xml:space="preserve"> wider viel böser </w:t>
      </w:r>
      <w:proofErr w:type="spellStart"/>
      <w:r>
        <w:t>leut</w:t>
      </w:r>
      <w:proofErr w:type="spellEnd"/>
      <w:r>
        <w:t xml:space="preserve"> </w:t>
      </w:r>
      <w:proofErr w:type="spellStart"/>
      <w:r>
        <w:t>anschlege</w:t>
      </w:r>
      <w:proofErr w:type="spellEnd"/>
      <w:r>
        <w:t xml:space="preserve">, </w:t>
      </w:r>
      <w:proofErr w:type="spellStart"/>
      <w:r>
        <w:t>gnediglich</w:t>
      </w:r>
      <w:proofErr w:type="spellEnd"/>
      <w:r>
        <w:t xml:space="preserve"> </w:t>
      </w:r>
      <w:proofErr w:type="spellStart"/>
      <w:r>
        <w:t>geschützet</w:t>
      </w:r>
      <w:proofErr w:type="spellEnd"/>
      <w:r>
        <w:t xml:space="preserve">, und die zu nichte gemacht hat, erstlich, und </w:t>
      </w:r>
      <w:proofErr w:type="spellStart"/>
      <w:r>
        <w:t>ddarnach</w:t>
      </w:r>
      <w:proofErr w:type="spellEnd"/>
      <w:r>
        <w:t xml:space="preserve"> meiner G. Oberkeit, die mir von </w:t>
      </w:r>
      <w:proofErr w:type="spellStart"/>
      <w:r>
        <w:t>Ampts</w:t>
      </w:r>
      <w:proofErr w:type="spellEnd"/>
      <w:r>
        <w:t xml:space="preserve"> wegen, als </w:t>
      </w:r>
      <w:proofErr w:type="spellStart"/>
      <w:r>
        <w:t>jrem</w:t>
      </w:r>
      <w:proofErr w:type="spellEnd"/>
      <w:r>
        <w:t xml:space="preserve"> </w:t>
      </w:r>
      <w:proofErr w:type="spellStart"/>
      <w:r>
        <w:t>diener</w:t>
      </w:r>
      <w:proofErr w:type="spellEnd"/>
      <w:r>
        <w:t xml:space="preserve">, die </w:t>
      </w:r>
      <w:proofErr w:type="spellStart"/>
      <w:r>
        <w:t>hanthabung</w:t>
      </w:r>
      <w:proofErr w:type="spellEnd"/>
      <w:r>
        <w:t xml:space="preserve"> schuldig ist, befohlen sein lassen, und nicht desto weniger thun, was mir in meinem </w:t>
      </w:r>
      <w:proofErr w:type="spellStart"/>
      <w:r>
        <w:t>Ampte</w:t>
      </w:r>
      <w:proofErr w:type="spellEnd"/>
      <w:r>
        <w:t xml:space="preserve"> zu thun befohlen ist, Wo mir auch </w:t>
      </w:r>
      <w:proofErr w:type="spellStart"/>
      <w:r>
        <w:t>uber</w:t>
      </w:r>
      <w:proofErr w:type="spellEnd"/>
      <w:r>
        <w:t xml:space="preserve"> solchen </w:t>
      </w:r>
      <w:proofErr w:type="spellStart"/>
      <w:r>
        <w:t>bericht</w:t>
      </w:r>
      <w:proofErr w:type="spellEnd"/>
      <w:r>
        <w:t xml:space="preserve"> und erbieten, einiger hon oder schade </w:t>
      </w:r>
      <w:proofErr w:type="spellStart"/>
      <w:r>
        <w:t>widerfaren</w:t>
      </w:r>
      <w:proofErr w:type="spellEnd"/>
      <w:r>
        <w:t xml:space="preserve"> würde, so müssen je dieselbige die </w:t>
      </w:r>
      <w:proofErr w:type="spellStart"/>
      <w:r>
        <w:t>solchs</w:t>
      </w:r>
      <w:proofErr w:type="spellEnd"/>
      <w:r>
        <w:t xml:space="preserve"> thun oder anrichten lassen, an mir zu </w:t>
      </w:r>
      <w:proofErr w:type="spellStart"/>
      <w:r>
        <w:t>meuchelmörderen</w:t>
      </w:r>
      <w:proofErr w:type="spellEnd"/>
      <w:r>
        <w:t xml:space="preserve"> und </w:t>
      </w:r>
      <w:proofErr w:type="spellStart"/>
      <w:r>
        <w:t>buben</w:t>
      </w:r>
      <w:proofErr w:type="spellEnd"/>
      <w:r>
        <w:t xml:space="preserve"> werden, die </w:t>
      </w:r>
      <w:proofErr w:type="spellStart"/>
      <w:r>
        <w:t>solchs</w:t>
      </w:r>
      <w:proofErr w:type="spellEnd"/>
      <w:r>
        <w:t xml:space="preserve"> </w:t>
      </w:r>
      <w:proofErr w:type="spellStart"/>
      <w:r>
        <w:t>zun</w:t>
      </w:r>
      <w:proofErr w:type="spellEnd"/>
      <w:r>
        <w:t xml:space="preserve"> </w:t>
      </w:r>
      <w:proofErr w:type="spellStart"/>
      <w:r>
        <w:t>eheren</w:t>
      </w:r>
      <w:proofErr w:type="spellEnd"/>
      <w:r>
        <w:t xml:space="preserve"> nicht verantworten können, und </w:t>
      </w:r>
      <w:proofErr w:type="spellStart"/>
      <w:r>
        <w:t>wirt</w:t>
      </w:r>
      <w:proofErr w:type="spellEnd"/>
      <w:r>
        <w:t xml:space="preserve"> dann mein </w:t>
      </w:r>
      <w:proofErr w:type="spellStart"/>
      <w:r>
        <w:t>blut</w:t>
      </w:r>
      <w:proofErr w:type="spellEnd"/>
      <w:r>
        <w:t xml:space="preserve"> ungezweifelt so lange </w:t>
      </w:r>
      <w:proofErr w:type="spellStart"/>
      <w:r>
        <w:t>ruffen</w:t>
      </w:r>
      <w:proofErr w:type="spellEnd"/>
      <w:r>
        <w:t xml:space="preserve">, bis das </w:t>
      </w:r>
      <w:proofErr w:type="spellStart"/>
      <w:r>
        <w:t>geschicht</w:t>
      </w:r>
      <w:proofErr w:type="spellEnd"/>
      <w:r>
        <w:t xml:space="preserve">, so Christus im Evangelio Lucae am </w:t>
      </w:r>
      <w:proofErr w:type="spellStart"/>
      <w:r>
        <w:t>xij</w:t>
      </w:r>
      <w:proofErr w:type="spellEnd"/>
      <w:r>
        <w:t xml:space="preserve">. gesagt hat, Es ist nichts verborgen, das nicht offenbar werde, noch heimlich, das man nicht wissen werde, Doch </w:t>
      </w:r>
      <w:proofErr w:type="spellStart"/>
      <w:r>
        <w:t>wil</w:t>
      </w:r>
      <w:proofErr w:type="spellEnd"/>
      <w:r>
        <w:t xml:space="preserve"> ich wie gesagt dem lieben Christo, der am selbigen orte spricht, </w:t>
      </w:r>
      <w:proofErr w:type="spellStart"/>
      <w:r>
        <w:t>verkeufft</w:t>
      </w:r>
      <w:proofErr w:type="spellEnd"/>
      <w:r>
        <w:t xml:space="preserve"> man nicht </w:t>
      </w:r>
      <w:proofErr w:type="spellStart"/>
      <w:r>
        <w:t>fünff</w:t>
      </w:r>
      <w:proofErr w:type="spellEnd"/>
      <w:r>
        <w:t xml:space="preserve"> Sperlinge </w:t>
      </w:r>
      <w:proofErr w:type="spellStart"/>
      <w:r>
        <w:t>umb</w:t>
      </w:r>
      <w:proofErr w:type="spellEnd"/>
      <w:r>
        <w:t xml:space="preserve"> </w:t>
      </w:r>
      <w:proofErr w:type="spellStart"/>
      <w:r>
        <w:t>zwen</w:t>
      </w:r>
      <w:proofErr w:type="spellEnd"/>
      <w:r>
        <w:t xml:space="preserve"> </w:t>
      </w:r>
      <w:proofErr w:type="spellStart"/>
      <w:r>
        <w:t>pfennige</w:t>
      </w:r>
      <w:proofErr w:type="spellEnd"/>
      <w:r>
        <w:t xml:space="preserve">? Noch ist für Gott derselbigen nicht eins vergessen. Auch </w:t>
      </w:r>
      <w:proofErr w:type="spellStart"/>
      <w:r>
        <w:t>seind</w:t>
      </w:r>
      <w:proofErr w:type="spellEnd"/>
      <w:r>
        <w:t xml:space="preserve"> </w:t>
      </w:r>
      <w:proofErr w:type="spellStart"/>
      <w:r>
        <w:t>ewer</w:t>
      </w:r>
      <w:proofErr w:type="spellEnd"/>
      <w:r>
        <w:t xml:space="preserve"> har auf </w:t>
      </w:r>
      <w:proofErr w:type="spellStart"/>
      <w:r>
        <w:t>ewerem</w:t>
      </w:r>
      <w:proofErr w:type="spellEnd"/>
      <w:r>
        <w:t xml:space="preserve"> </w:t>
      </w:r>
      <w:proofErr w:type="spellStart"/>
      <w:r>
        <w:t>heubt</w:t>
      </w:r>
      <w:proofErr w:type="spellEnd"/>
      <w:r>
        <w:t xml:space="preserve"> alle </w:t>
      </w:r>
      <w:proofErr w:type="spellStart"/>
      <w:r>
        <w:t>gezelet</w:t>
      </w:r>
      <w:proofErr w:type="spellEnd"/>
      <w:r>
        <w:t xml:space="preserve">, </w:t>
      </w:r>
      <w:proofErr w:type="spellStart"/>
      <w:r>
        <w:t>Darumb</w:t>
      </w:r>
      <w:proofErr w:type="spellEnd"/>
      <w:r>
        <w:t xml:space="preserve"> fürchtet euch nicht, denn </w:t>
      </w:r>
      <w:proofErr w:type="spellStart"/>
      <w:r>
        <w:t>jr</w:t>
      </w:r>
      <w:proofErr w:type="spellEnd"/>
      <w:r>
        <w:t xml:space="preserve"> seit besser dann viel Sperlinge, </w:t>
      </w:r>
      <w:proofErr w:type="spellStart"/>
      <w:r>
        <w:t>diss</w:t>
      </w:r>
      <w:proofErr w:type="spellEnd"/>
      <w:r>
        <w:t xml:space="preserve"> alles befohlen, und meinen willen in seinen willen </w:t>
      </w:r>
      <w:proofErr w:type="spellStart"/>
      <w:r>
        <w:t>gentzlich</w:t>
      </w:r>
      <w:proofErr w:type="spellEnd"/>
      <w:r>
        <w:t xml:space="preserve"> ergeben haben, Denn derselbige </w:t>
      </w:r>
      <w:proofErr w:type="spellStart"/>
      <w:r>
        <w:t>wirts</w:t>
      </w:r>
      <w:proofErr w:type="spellEnd"/>
      <w:r>
        <w:t xml:space="preserve"> recht zu machen wissen. Euch in </w:t>
      </w:r>
      <w:proofErr w:type="spellStart"/>
      <w:r>
        <w:t>sampt</w:t>
      </w:r>
      <w:proofErr w:type="spellEnd"/>
      <w:r>
        <w:t xml:space="preserve"> und </w:t>
      </w:r>
      <w:proofErr w:type="spellStart"/>
      <w:r>
        <w:t>sonderheit</w:t>
      </w:r>
      <w:proofErr w:type="spellEnd"/>
      <w:r>
        <w:t xml:space="preserve"> zu dienen, habt und findet </w:t>
      </w:r>
      <w:proofErr w:type="spellStart"/>
      <w:r>
        <w:t>jr</w:t>
      </w:r>
      <w:proofErr w:type="spellEnd"/>
      <w:r>
        <w:t xml:space="preserve"> mich alle zeit willig. Datum Pattensen am anderen </w:t>
      </w:r>
      <w:proofErr w:type="spellStart"/>
      <w:r>
        <w:t>Sontage</w:t>
      </w:r>
      <w:proofErr w:type="spellEnd"/>
      <w:r>
        <w:t xml:space="preserve"> nach Trinitatis Anno etc. xlv. </w:t>
      </w:r>
    </w:p>
    <w:p w14:paraId="2396A9B3" w14:textId="19D1C57C" w:rsidR="00BD71A4" w:rsidRDefault="0097207C" w:rsidP="0097207C">
      <w:pPr>
        <w:pStyle w:val="StandardWeb"/>
      </w:pPr>
      <w:r>
        <w:t xml:space="preserve">Mein </w:t>
      </w:r>
      <w:proofErr w:type="spellStart"/>
      <w:r>
        <w:t>trost</w:t>
      </w:r>
      <w:proofErr w:type="spellEnd"/>
      <w:r>
        <w:t xml:space="preserve"> ist Gott,</w:t>
      </w:r>
      <w:r>
        <w:br/>
        <w:t xml:space="preserve">Die </w:t>
      </w:r>
      <w:proofErr w:type="spellStart"/>
      <w:r>
        <w:t>welt</w:t>
      </w:r>
      <w:proofErr w:type="spellEnd"/>
      <w:r>
        <w:t xml:space="preserve"> mein </w:t>
      </w:r>
      <w:proofErr w:type="spellStart"/>
      <w:r>
        <w:t>spott</w:t>
      </w:r>
      <w:proofErr w:type="spellEnd"/>
      <w:r>
        <w:t xml:space="preserve">. </w:t>
      </w:r>
    </w:p>
    <w:p w14:paraId="65F902A7" w14:textId="77777777" w:rsidR="00BD71A4" w:rsidRDefault="00BD71A4">
      <w:pPr>
        <w:spacing w:after="0" w:line="240" w:lineRule="auto"/>
        <w:rPr>
          <w:rFonts w:eastAsia="Times New Roman"/>
          <w:b/>
          <w:bCs/>
          <w:color w:val="000000"/>
          <w:kern w:val="36"/>
          <w:sz w:val="36"/>
          <w:szCs w:val="48"/>
          <w:lang w:eastAsia="de-DE"/>
        </w:rPr>
      </w:pPr>
      <w:r>
        <w:br w:type="page"/>
      </w:r>
    </w:p>
    <w:p w14:paraId="1CE7BD93" w14:textId="77777777" w:rsidR="00D5498D" w:rsidRPr="00D5498D" w:rsidRDefault="00D5498D" w:rsidP="008E63BE">
      <w:pPr>
        <w:pStyle w:val="berschrift1"/>
      </w:pPr>
      <w:r w:rsidRPr="00D5498D">
        <w:t>Quellen:</w:t>
      </w:r>
    </w:p>
    <w:p w14:paraId="0160826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E766BC6" w14:textId="77777777" w:rsidR="00BD71A4" w:rsidRDefault="00886A04"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0116F09" w14:textId="77777777" w:rsidR="00BD71A4" w:rsidRDefault="00886A04"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47DD850F" w14:textId="77777777" w:rsidR="00BD71A4" w:rsidRDefault="00886A04"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184673A8" w14:textId="77777777" w:rsidR="00BD71A4" w:rsidRDefault="00886A0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61CFBA6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92E574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D848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15E044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ED83EB0" w14:textId="77777777" w:rsidR="00082307" w:rsidRDefault="00BD71A4" w:rsidP="00BD71A4">
      <w:pPr>
        <w:pStyle w:val="berschrift1"/>
      </w:pPr>
      <w:r>
        <w:t>Spendenaufruf</w:t>
      </w:r>
    </w:p>
    <w:p w14:paraId="78E9DDA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EE9F38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02FD55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617270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141A7B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ECAEAD9" w14:textId="77777777" w:rsidR="00BD71A4" w:rsidRDefault="00886A04"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9A04D7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65C9994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2098BE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3494B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DD110A8"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940"/>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86A04"/>
    <w:rsid w:val="008D7463"/>
    <w:rsid w:val="008E417E"/>
    <w:rsid w:val="008E63BE"/>
    <w:rsid w:val="0097207C"/>
    <w:rsid w:val="00B365E5"/>
    <w:rsid w:val="00BD71A4"/>
    <w:rsid w:val="00C35859"/>
    <w:rsid w:val="00CC4EAC"/>
    <w:rsid w:val="00D14D4F"/>
    <w:rsid w:val="00D5498D"/>
    <w:rsid w:val="00D56329"/>
    <w:rsid w:val="00DC3900"/>
    <w:rsid w:val="00DF594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689E0"/>
  <w15:chartTrackingRefBased/>
  <w15:docId w15:val="{9B3CA06F-BD11-44A5-99D4-188B07D75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81239">
      <w:bodyDiv w:val="1"/>
      <w:marLeft w:val="0"/>
      <w:marRight w:val="0"/>
      <w:marTop w:val="0"/>
      <w:marBottom w:val="0"/>
      <w:divBdr>
        <w:top w:val="none" w:sz="0" w:space="0" w:color="auto"/>
        <w:left w:val="none" w:sz="0" w:space="0" w:color="auto"/>
        <w:bottom w:val="none" w:sz="0" w:space="0" w:color="auto"/>
        <w:right w:val="none" w:sz="0" w:space="0" w:color="auto"/>
      </w:divBdr>
      <w:divsChild>
        <w:div w:id="183635485">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82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17</Pages>
  <Words>7416</Words>
  <Characters>46723</Characters>
  <Application>Microsoft Office Word</Application>
  <DocSecurity>0</DocSecurity>
  <Lines>389</Lines>
  <Paragraphs>108</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54031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 Sendebrieff an alle die vom Adel</dc:title>
  <dc:subject/>
  <dc:creator>Corvinus, Antonius</dc:creator>
  <cp:keywords/>
  <dc:description/>
  <cp:lastModifiedBy>webmaster@glaubensstimme.de</cp:lastModifiedBy>
  <cp:revision>3</cp:revision>
  <dcterms:created xsi:type="dcterms:W3CDTF">2021-10-10T12:24:00Z</dcterms:created>
  <dcterms:modified xsi:type="dcterms:W3CDTF">2021-10-10T14:02:00Z</dcterms:modified>
  <dc:language>de</dc:language>
</cp:coreProperties>
</file>